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90F5A7" w14:textId="1BD18EA1" w:rsidR="00CA6327" w:rsidRPr="00D318B5" w:rsidRDefault="00AA4BB5" w:rsidP="00061DF6">
      <w:pPr>
        <w:pStyle w:val="Heading1"/>
        <w:jc w:val="center"/>
        <w:rPr>
          <w:sz w:val="36"/>
          <w:szCs w:val="36"/>
        </w:rPr>
      </w:pPr>
      <w:r w:rsidRPr="00D318B5">
        <w:rPr>
          <w:sz w:val="36"/>
          <w:szCs w:val="36"/>
        </w:rPr>
        <w:t>W</w:t>
      </w:r>
      <w:r w:rsidR="0025566B" w:rsidRPr="00D318B5">
        <w:rPr>
          <w:sz w:val="36"/>
          <w:szCs w:val="36"/>
        </w:rPr>
        <w:t>hat is the CPT</w:t>
      </w:r>
      <w:r w:rsidRPr="00D318B5">
        <w:rPr>
          <w:sz w:val="36"/>
          <w:szCs w:val="36"/>
        </w:rPr>
        <w:t>?</w:t>
      </w:r>
    </w:p>
    <w:p w14:paraId="652CF19D" w14:textId="42EDF040" w:rsidR="00CA6327" w:rsidRPr="0025566B" w:rsidRDefault="0025566B" w:rsidP="00061DF6">
      <w:pPr>
        <w:spacing w:after="120"/>
        <w:jc w:val="center"/>
        <w:rPr>
          <w:iCs/>
          <w:sz w:val="24"/>
          <w:szCs w:val="24"/>
        </w:rPr>
      </w:pPr>
      <w:r w:rsidRPr="00D318B5">
        <w:rPr>
          <w:iCs/>
          <w:sz w:val="24"/>
          <w:szCs w:val="24"/>
        </w:rPr>
        <w:t>Promoting human rights in prison</w:t>
      </w:r>
    </w:p>
    <w:p w14:paraId="69AF3549" w14:textId="2A111AE9" w:rsidR="001F772D" w:rsidRDefault="0025566B" w:rsidP="00061DF6">
      <w:pPr>
        <w:spacing w:after="120"/>
        <w:jc w:val="center"/>
        <w:rPr>
          <w:iCs/>
          <w:sz w:val="24"/>
          <w:szCs w:val="24"/>
        </w:rPr>
      </w:pPr>
      <w:r w:rsidRPr="001F772D">
        <w:rPr>
          <w:iCs/>
          <w:noProof/>
          <w:sz w:val="24"/>
          <w:szCs w:val="24"/>
        </w:rPr>
        <mc:AlternateContent>
          <mc:Choice Requires="wps">
            <w:drawing>
              <wp:anchor distT="45720" distB="45720" distL="114300" distR="114300" simplePos="0" relativeHeight="251703296" behindDoc="0" locked="0" layoutInCell="1" allowOverlap="1" wp14:anchorId="62D0A9E6" wp14:editId="6ACF35FE">
                <wp:simplePos x="0" y="0"/>
                <wp:positionH relativeFrom="column">
                  <wp:posOffset>3152775</wp:posOffset>
                </wp:positionH>
                <wp:positionV relativeFrom="paragraph">
                  <wp:posOffset>163195</wp:posOffset>
                </wp:positionV>
                <wp:extent cx="2838450" cy="2514600"/>
                <wp:effectExtent l="0" t="0" r="0" b="0"/>
                <wp:wrapSquare wrapText="bothSides"/>
                <wp:docPr id="205896837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8450" cy="2514600"/>
                        </a:xfrm>
                        <a:prstGeom prst="rect">
                          <a:avLst/>
                        </a:prstGeom>
                        <a:solidFill>
                          <a:srgbClr val="FFFFFF"/>
                        </a:solidFill>
                        <a:ln w="9525">
                          <a:noFill/>
                          <a:miter lim="800000"/>
                          <a:headEnd/>
                          <a:tailEnd/>
                        </a:ln>
                      </wps:spPr>
                      <wps:txbx>
                        <w:txbxContent>
                          <w:p w14:paraId="267E909B" w14:textId="77777777" w:rsidR="001F772D" w:rsidRPr="009959E0" w:rsidRDefault="001F772D" w:rsidP="001F772D">
                            <w:pPr>
                              <w:pStyle w:val="Heading2"/>
                              <w:rPr>
                                <w:sz w:val="28"/>
                                <w:szCs w:val="28"/>
                              </w:rPr>
                            </w:pPr>
                            <w:r w:rsidRPr="009959E0">
                              <w:rPr>
                                <w:rFonts w:ascii="Segoe UI Emoji" w:hAnsi="Segoe UI Emoji" w:cs="Segoe UI Emoji"/>
                                <w:sz w:val="28"/>
                                <w:szCs w:val="28"/>
                              </w:rPr>
                              <w:t>🌍</w:t>
                            </w:r>
                            <w:r w:rsidRPr="009959E0">
                              <w:rPr>
                                <w:sz w:val="28"/>
                                <w:szCs w:val="28"/>
                              </w:rPr>
                              <w:t xml:space="preserve"> Who is in the CPT?</w:t>
                            </w:r>
                          </w:p>
                          <w:p w14:paraId="042AFA1D" w14:textId="77777777" w:rsidR="00B52309" w:rsidRPr="009959E0" w:rsidRDefault="00B52309" w:rsidP="001F772D">
                            <w:pPr>
                              <w:spacing w:after="120"/>
                              <w:rPr>
                                <w:sz w:val="24"/>
                                <w:szCs w:val="24"/>
                              </w:rPr>
                            </w:pPr>
                          </w:p>
                          <w:p w14:paraId="12A74380" w14:textId="50CB1AA9" w:rsidR="00FC7DBF" w:rsidRPr="009959E0" w:rsidRDefault="001F772D" w:rsidP="001F772D">
                            <w:pPr>
                              <w:spacing w:after="120"/>
                              <w:rPr>
                                <w:sz w:val="24"/>
                                <w:szCs w:val="24"/>
                              </w:rPr>
                            </w:pPr>
                            <w:r w:rsidRPr="009959E0">
                              <w:rPr>
                                <w:sz w:val="24"/>
                                <w:szCs w:val="24"/>
                              </w:rPr>
                              <w:t>The CPT is:</w:t>
                            </w:r>
                          </w:p>
                          <w:p w14:paraId="6967F369" w14:textId="77777777" w:rsidR="001F772D" w:rsidRPr="009959E0" w:rsidRDefault="001F772D" w:rsidP="001F772D">
                            <w:pPr>
                              <w:pStyle w:val="ListBullet"/>
                              <w:spacing w:after="80"/>
                              <w:rPr>
                                <w:sz w:val="24"/>
                                <w:szCs w:val="24"/>
                              </w:rPr>
                            </w:pPr>
                            <w:r w:rsidRPr="009959E0">
                              <w:rPr>
                                <w:sz w:val="24"/>
                                <w:szCs w:val="24"/>
                              </w:rPr>
                              <w:t>Independent (not part of the government or the prison)</w:t>
                            </w:r>
                          </w:p>
                          <w:p w14:paraId="53F1E453" w14:textId="77777777" w:rsidR="001F772D" w:rsidRPr="009959E0" w:rsidRDefault="001F772D" w:rsidP="001F772D">
                            <w:pPr>
                              <w:pStyle w:val="ListBullet"/>
                              <w:spacing w:after="80"/>
                              <w:rPr>
                                <w:sz w:val="24"/>
                                <w:szCs w:val="24"/>
                              </w:rPr>
                            </w:pPr>
                            <w:r w:rsidRPr="009959E0">
                              <w:rPr>
                                <w:sz w:val="24"/>
                                <w:szCs w:val="24"/>
                              </w:rPr>
                              <w:t>Made up of people from all over Europe</w:t>
                            </w:r>
                          </w:p>
                          <w:p w14:paraId="01D1348D" w14:textId="77777777" w:rsidR="001F772D" w:rsidRPr="009959E0" w:rsidRDefault="001F772D" w:rsidP="001F772D">
                            <w:pPr>
                              <w:pStyle w:val="ListBullet"/>
                              <w:spacing w:after="80"/>
                              <w:rPr>
                                <w:sz w:val="24"/>
                                <w:szCs w:val="24"/>
                              </w:rPr>
                            </w:pPr>
                            <w:r w:rsidRPr="009959E0">
                              <w:rPr>
                                <w:sz w:val="24"/>
                                <w:szCs w:val="24"/>
                              </w:rPr>
                              <w:t>Includes doctors, lawyers, human rights experts, and interpreters (language helpers)</w:t>
                            </w:r>
                          </w:p>
                          <w:p w14:paraId="187573D9" w14:textId="031E6A69" w:rsidR="001F772D" w:rsidRDefault="001F772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2D0A9E6" id="_x0000_t202" coordsize="21600,21600" o:spt="202" path="m,l,21600r21600,l21600,xe">
                <v:stroke joinstyle="miter"/>
                <v:path gradientshapeok="t" o:connecttype="rect"/>
              </v:shapetype>
              <v:shape id="Text Box 2" o:spid="_x0000_s1026" type="#_x0000_t202" style="position:absolute;left:0;text-align:left;margin-left:248.25pt;margin-top:12.85pt;width:223.5pt;height:198pt;z-index:2517032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" stroked="f">
                <v:textbox>
                  <w:txbxContent>
                    <w:p w14:paraId="267E909B" w14:textId="77777777" w:rsidR="001F772D" w:rsidRPr="009959E0" w:rsidRDefault="001F772D" w:rsidP="001F772D">
                      <w:pPr>
                        <w:pStyle w:val="Heading2"/>
                        <w:rPr>
                          <w:sz w:val="28"/>
                          <w:szCs w:val="28"/>
                        </w:rPr>
                      </w:pPr>
                      <w:r w:rsidRPr="009959E0">
                        <w:rPr>
                          <w:rFonts w:ascii="Segoe UI Emoji" w:hAnsi="Segoe UI Emoji" w:cs="Segoe UI Emoji"/>
                          <w:sz w:val="28"/>
                          <w:szCs w:val="28"/>
                        </w:rPr>
                        <w:t>🌍</w:t>
                      </w:r>
                      <w:r w:rsidRPr="009959E0">
                        <w:rPr>
                          <w:sz w:val="28"/>
                          <w:szCs w:val="28"/>
                        </w:rPr>
                        <w:t xml:space="preserve"> Who is in the CPT?</w:t>
                      </w:r>
                    </w:p>
                    <w:p w14:paraId="042AFA1D" w14:textId="77777777" w:rsidR="00B52309" w:rsidRPr="009959E0" w:rsidRDefault="00B52309" w:rsidP="001F772D">
                      <w:pPr>
                        <w:spacing w:after="120"/>
                        <w:rPr>
                          <w:sz w:val="24"/>
                          <w:szCs w:val="24"/>
                        </w:rPr>
                      </w:pPr>
                    </w:p>
                    <w:p w14:paraId="12A74380" w14:textId="50CB1AA9" w:rsidR="00FC7DBF" w:rsidRPr="009959E0" w:rsidRDefault="001F772D" w:rsidP="001F772D">
                      <w:pPr>
                        <w:spacing w:after="120"/>
                        <w:rPr>
                          <w:sz w:val="24"/>
                          <w:szCs w:val="24"/>
                        </w:rPr>
                      </w:pPr>
                      <w:r w:rsidRPr="009959E0">
                        <w:rPr>
                          <w:sz w:val="24"/>
                          <w:szCs w:val="24"/>
                        </w:rPr>
                        <w:t>The CPT is:</w:t>
                      </w:r>
                    </w:p>
                    <w:p w14:paraId="6967F369" w14:textId="77777777" w:rsidR="001F772D" w:rsidRPr="009959E0" w:rsidRDefault="001F772D" w:rsidP="001F772D">
                      <w:pPr>
                        <w:pStyle w:val="ListBullet"/>
                        <w:spacing w:after="80"/>
                        <w:rPr>
                          <w:sz w:val="24"/>
                          <w:szCs w:val="24"/>
                        </w:rPr>
                      </w:pPr>
                      <w:r w:rsidRPr="009959E0">
                        <w:rPr>
                          <w:sz w:val="24"/>
                          <w:szCs w:val="24"/>
                        </w:rPr>
                        <w:t>Independent (not part of the government or the prison)</w:t>
                      </w:r>
                    </w:p>
                    <w:p w14:paraId="53F1E453" w14:textId="77777777" w:rsidR="001F772D" w:rsidRPr="009959E0" w:rsidRDefault="001F772D" w:rsidP="001F772D">
                      <w:pPr>
                        <w:pStyle w:val="ListBullet"/>
                        <w:spacing w:after="80"/>
                        <w:rPr>
                          <w:sz w:val="24"/>
                          <w:szCs w:val="24"/>
                        </w:rPr>
                      </w:pPr>
                      <w:r w:rsidRPr="009959E0">
                        <w:rPr>
                          <w:sz w:val="24"/>
                          <w:szCs w:val="24"/>
                        </w:rPr>
                        <w:t>Made up of people from all over Europe</w:t>
                      </w:r>
                    </w:p>
                    <w:p w14:paraId="01D1348D" w14:textId="77777777" w:rsidR="001F772D" w:rsidRPr="009959E0" w:rsidRDefault="001F772D" w:rsidP="001F772D">
                      <w:pPr>
                        <w:pStyle w:val="ListBullet"/>
                        <w:spacing w:after="80"/>
                        <w:rPr>
                          <w:sz w:val="24"/>
                          <w:szCs w:val="24"/>
                        </w:rPr>
                      </w:pPr>
                      <w:r w:rsidRPr="009959E0">
                        <w:rPr>
                          <w:sz w:val="24"/>
                          <w:szCs w:val="24"/>
                        </w:rPr>
                        <w:t>Includes doctors, lawyers, human rights experts, and interpreters (language helpers)</w:t>
                      </w:r>
                    </w:p>
                    <w:p w14:paraId="187573D9" w14:textId="031E6A69" w:rsidR="001F772D" w:rsidRDefault="001F772D"/>
                  </w:txbxContent>
                </v:textbox>
                <w10:wrap type="square"/>
              </v:shape>
            </w:pict>
          </mc:Fallback>
        </mc:AlternateContent>
      </w:r>
      <w:r w:rsidRPr="001F772D">
        <w:rPr>
          <w:iCs/>
          <w:noProof/>
          <w:sz w:val="24"/>
          <w:szCs w:val="24"/>
        </w:rPr>
        <mc:AlternateContent>
          <mc:Choice Requires="wps">
            <w:drawing>
              <wp:anchor distT="45720" distB="45720" distL="114300" distR="114300" simplePos="0" relativeHeight="251700224" behindDoc="0" locked="0" layoutInCell="1" allowOverlap="1" wp14:anchorId="2996F4C1" wp14:editId="60333AB3">
                <wp:simplePos x="0" y="0"/>
                <wp:positionH relativeFrom="column">
                  <wp:posOffset>-342900</wp:posOffset>
                </wp:positionH>
                <wp:positionV relativeFrom="paragraph">
                  <wp:posOffset>144145</wp:posOffset>
                </wp:positionV>
                <wp:extent cx="2987675" cy="3171825"/>
                <wp:effectExtent l="0" t="0" r="3175" b="9525"/>
                <wp:wrapSquare wrapText="bothSides"/>
                <wp:docPr id="12111725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7675" cy="3171825"/>
                        </a:xfrm>
                        <a:prstGeom prst="rect">
                          <a:avLst/>
                        </a:prstGeom>
                        <a:solidFill>
                          <a:srgbClr val="FFFFFF"/>
                        </a:solidFill>
                        <a:ln w="9525">
                          <a:noFill/>
                          <a:miter lim="800000"/>
                          <a:headEnd/>
                          <a:tailEnd/>
                        </a:ln>
                      </wps:spPr>
                      <wps:txbx>
                        <w:txbxContent>
                          <w:p w14:paraId="7ED91606" w14:textId="77777777" w:rsidR="001F772D" w:rsidRPr="009959E0" w:rsidRDefault="001F772D" w:rsidP="001F772D">
                            <w:pPr>
                              <w:pStyle w:val="Heading2"/>
                              <w:rPr>
                                <w:sz w:val="28"/>
                                <w:szCs w:val="28"/>
                              </w:rPr>
                            </w:pPr>
                            <w:r w:rsidRPr="009959E0">
                              <w:rPr>
                                <w:rFonts w:ascii="Segoe UI Emoji" w:hAnsi="Segoe UI Emoji" w:cs="Segoe UI Emoji"/>
                                <w:sz w:val="28"/>
                                <w:szCs w:val="28"/>
                              </w:rPr>
                              <w:t>🕵️</w:t>
                            </w:r>
                            <w:r w:rsidRPr="009959E0">
                              <w:rPr>
                                <w:sz w:val="28"/>
                                <w:szCs w:val="28"/>
                              </w:rPr>
                              <w:t>‍</w:t>
                            </w:r>
                            <w:r w:rsidRPr="009959E0">
                              <w:rPr>
                                <w:rFonts w:ascii="Segoe UI Emoji" w:hAnsi="Segoe UI Emoji" w:cs="Segoe UI Emoji"/>
                                <w:sz w:val="28"/>
                                <w:szCs w:val="28"/>
                              </w:rPr>
                              <w:t>♀️</w:t>
                            </w:r>
                            <w:r w:rsidRPr="009959E0">
                              <w:rPr>
                                <w:sz w:val="28"/>
                                <w:szCs w:val="28"/>
                              </w:rPr>
                              <w:t xml:space="preserve"> What is the CPT?</w:t>
                            </w:r>
                          </w:p>
                          <w:p w14:paraId="187A6459" w14:textId="77777777" w:rsidR="00B52309" w:rsidRPr="009959E0" w:rsidRDefault="00B52309" w:rsidP="001F772D">
                            <w:pPr>
                              <w:spacing w:after="120"/>
                              <w:rPr>
                                <w:sz w:val="24"/>
                                <w:szCs w:val="24"/>
                              </w:rPr>
                            </w:pPr>
                          </w:p>
                          <w:p w14:paraId="4FFD603C" w14:textId="3A768B1F" w:rsidR="00FC7DBF" w:rsidRPr="009959E0" w:rsidRDefault="001F772D" w:rsidP="001F772D">
                            <w:pPr>
                              <w:spacing w:after="120"/>
                              <w:rPr>
                                <w:sz w:val="24"/>
                                <w:szCs w:val="24"/>
                              </w:rPr>
                            </w:pPr>
                            <w:r w:rsidRPr="009959E0">
                              <w:rPr>
                                <w:sz w:val="24"/>
                                <w:szCs w:val="24"/>
                              </w:rPr>
                              <w:t>The CPT is short for:</w:t>
                            </w:r>
                          </w:p>
                          <w:p w14:paraId="47B44D12" w14:textId="0A71650E" w:rsidR="001F772D" w:rsidRPr="009959E0" w:rsidRDefault="000C37B9" w:rsidP="001F772D">
                            <w:pPr>
                              <w:spacing w:after="120"/>
                              <w:rPr>
                                <w:bCs/>
                                <w:sz w:val="24"/>
                                <w:szCs w:val="24"/>
                              </w:rPr>
                            </w:pPr>
                            <w:r>
                              <w:rPr>
                                <w:bCs/>
                                <w:sz w:val="24"/>
                                <w:szCs w:val="24"/>
                              </w:rPr>
                              <w:t xml:space="preserve">European </w:t>
                            </w:r>
                            <w:r w:rsidR="001F772D" w:rsidRPr="009959E0">
                              <w:rPr>
                                <w:bCs/>
                                <w:sz w:val="24"/>
                                <w:szCs w:val="24"/>
                              </w:rPr>
                              <w:t>Committee for the Prevention of Torture and Inhuman or Degrading Treatment or Punishment</w:t>
                            </w:r>
                          </w:p>
                          <w:p w14:paraId="13473B34" w14:textId="0B4E6608" w:rsidR="009959E0" w:rsidRPr="009959E0" w:rsidRDefault="001F772D" w:rsidP="001F772D">
                            <w:pPr>
                              <w:spacing w:after="120"/>
                              <w:rPr>
                                <w:sz w:val="24"/>
                                <w:szCs w:val="24"/>
                              </w:rPr>
                            </w:pPr>
                            <w:r w:rsidRPr="009959E0">
                              <w:rPr>
                                <w:sz w:val="24"/>
                                <w:szCs w:val="24"/>
                              </w:rPr>
                              <w:t>That’s a very long name! It just means a group of people who:</w:t>
                            </w:r>
                          </w:p>
                          <w:p w14:paraId="1CA4B862" w14:textId="77777777" w:rsidR="001F772D" w:rsidRPr="009959E0" w:rsidRDefault="001F772D" w:rsidP="00B52309">
                            <w:pPr>
                              <w:pStyle w:val="ListBullet"/>
                              <w:numPr>
                                <w:ilvl w:val="0"/>
                                <w:numId w:val="0"/>
                              </w:numPr>
                              <w:spacing w:after="80"/>
                              <w:ind w:left="360" w:hanging="360"/>
                              <w:rPr>
                                <w:sz w:val="24"/>
                                <w:szCs w:val="24"/>
                              </w:rPr>
                            </w:pPr>
                            <w:r w:rsidRPr="009959E0">
                              <w:rPr>
                                <w:sz w:val="24"/>
                                <w:szCs w:val="24"/>
                              </w:rPr>
                              <w:t>✅ Visit prisons</w:t>
                            </w:r>
                          </w:p>
                          <w:p w14:paraId="76425899" w14:textId="77777777" w:rsidR="001F772D" w:rsidRPr="009959E0" w:rsidRDefault="001F772D" w:rsidP="00B52309">
                            <w:pPr>
                              <w:pStyle w:val="ListBullet"/>
                              <w:numPr>
                                <w:ilvl w:val="0"/>
                                <w:numId w:val="0"/>
                              </w:numPr>
                              <w:spacing w:after="80"/>
                              <w:ind w:left="360" w:hanging="360"/>
                              <w:rPr>
                                <w:sz w:val="24"/>
                                <w:szCs w:val="24"/>
                              </w:rPr>
                            </w:pPr>
                            <w:r w:rsidRPr="009959E0">
                              <w:rPr>
                                <w:sz w:val="24"/>
                                <w:szCs w:val="24"/>
                              </w:rPr>
                              <w:t>✅ Talk to people inside</w:t>
                            </w:r>
                          </w:p>
                          <w:p w14:paraId="6A4DCCFB" w14:textId="1E6613F7" w:rsidR="001F772D" w:rsidRPr="009959E0" w:rsidRDefault="001F772D" w:rsidP="00B52309">
                            <w:pPr>
                              <w:pStyle w:val="ListBullet"/>
                              <w:numPr>
                                <w:ilvl w:val="0"/>
                                <w:numId w:val="0"/>
                              </w:numPr>
                              <w:spacing w:after="80"/>
                              <w:ind w:left="360" w:hanging="360"/>
                              <w:rPr>
                                <w:sz w:val="24"/>
                                <w:szCs w:val="24"/>
                              </w:rPr>
                            </w:pPr>
                            <w:r w:rsidRPr="009959E0">
                              <w:rPr>
                                <w:sz w:val="24"/>
                                <w:szCs w:val="24"/>
                              </w:rPr>
                              <w:t xml:space="preserve">✅ </w:t>
                            </w:r>
                            <w:r w:rsidRPr="00D318B5">
                              <w:rPr>
                                <w:sz w:val="24"/>
                                <w:szCs w:val="24"/>
                              </w:rPr>
                              <w:t>Check if people are bein</w:t>
                            </w:r>
                            <w:r w:rsidR="0025566B" w:rsidRPr="00D318B5">
                              <w:rPr>
                                <w:sz w:val="24"/>
                                <w:szCs w:val="24"/>
                              </w:rPr>
                              <w:t>g treated in ways that protect their rights</w:t>
                            </w:r>
                          </w:p>
                          <w:p w14:paraId="25EE1FD6" w14:textId="74FD28FF" w:rsidR="001F772D" w:rsidRDefault="001F772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996F4C1" id="_x0000_t202" coordsize="21600,21600" o:spt="202" path="m,l,21600r21600,l21600,xe">
                <v:stroke joinstyle="miter"/>
                <v:path gradientshapeok="t" o:connecttype="rect"/>
              </v:shapetype>
              <v:shape id="_x0000_s1027" type="#_x0000_t202" style="position:absolute;left:0;text-align:left;margin-left:-27pt;margin-top:11.35pt;width:235.25pt;height:249.75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" stroked="f">
                <v:textbox>
                  <w:txbxContent>
                    <w:p w14:paraId="7ED91606" w14:textId="77777777" w:rsidR="001F772D" w:rsidRPr="009959E0" w:rsidRDefault="001F772D" w:rsidP="001F772D">
                      <w:pPr>
                        <w:pStyle w:val="Heading2"/>
                        <w:rPr>
                          <w:sz w:val="28"/>
                          <w:szCs w:val="28"/>
                        </w:rPr>
                      </w:pPr>
                      <w:r w:rsidRPr="009959E0">
                        <w:rPr>
                          <w:rFonts w:ascii="Segoe UI Emoji" w:hAnsi="Segoe UI Emoji" w:cs="Segoe UI Emoji"/>
                          <w:sz w:val="28"/>
                          <w:szCs w:val="28"/>
                        </w:rPr>
                        <w:t>🕵️</w:t>
                      </w:r>
                      <w:r w:rsidRPr="009959E0">
                        <w:rPr>
                          <w:sz w:val="28"/>
                          <w:szCs w:val="28"/>
                        </w:rPr>
                        <w:t>‍</w:t>
                      </w:r>
                      <w:r w:rsidRPr="009959E0">
                        <w:rPr>
                          <w:rFonts w:ascii="Segoe UI Emoji" w:hAnsi="Segoe UI Emoji" w:cs="Segoe UI Emoji"/>
                          <w:sz w:val="28"/>
                          <w:szCs w:val="28"/>
                        </w:rPr>
                        <w:t>♀️</w:t>
                      </w:r>
                      <w:r w:rsidRPr="009959E0">
                        <w:rPr>
                          <w:sz w:val="28"/>
                          <w:szCs w:val="28"/>
                        </w:rPr>
                        <w:t xml:space="preserve"> What is the CPT?</w:t>
                      </w:r>
                    </w:p>
                    <w:p w14:paraId="187A6459" w14:textId="77777777" w:rsidR="00B52309" w:rsidRPr="009959E0" w:rsidRDefault="00B52309" w:rsidP="001F772D">
                      <w:pPr>
                        <w:spacing w:after="120"/>
                        <w:rPr>
                          <w:sz w:val="24"/>
                          <w:szCs w:val="24"/>
                        </w:rPr>
                      </w:pPr>
                    </w:p>
                    <w:p w14:paraId="4FFD603C" w14:textId="3A768B1F" w:rsidR="00FC7DBF" w:rsidRPr="009959E0" w:rsidRDefault="001F772D" w:rsidP="001F772D">
                      <w:pPr>
                        <w:spacing w:after="120"/>
                        <w:rPr>
                          <w:sz w:val="24"/>
                          <w:szCs w:val="24"/>
                        </w:rPr>
                      </w:pPr>
                      <w:r w:rsidRPr="009959E0">
                        <w:rPr>
                          <w:sz w:val="24"/>
                          <w:szCs w:val="24"/>
                        </w:rPr>
                        <w:t>The CPT is short for:</w:t>
                      </w:r>
                    </w:p>
                    <w:p w14:paraId="47B44D12" w14:textId="0A71650E" w:rsidR="001F772D" w:rsidRPr="009959E0" w:rsidRDefault="000C37B9" w:rsidP="001F772D">
                      <w:pPr>
                        <w:spacing w:after="120"/>
                        <w:rPr>
                          <w:bCs/>
                          <w:sz w:val="24"/>
                          <w:szCs w:val="24"/>
                        </w:rPr>
                      </w:pPr>
                      <w:r>
                        <w:rPr>
                          <w:bCs/>
                          <w:sz w:val="24"/>
                          <w:szCs w:val="24"/>
                        </w:rPr>
                        <w:t xml:space="preserve">European </w:t>
                      </w:r>
                      <w:r w:rsidR="001F772D" w:rsidRPr="009959E0">
                        <w:rPr>
                          <w:bCs/>
                          <w:sz w:val="24"/>
                          <w:szCs w:val="24"/>
                        </w:rPr>
                        <w:t>Committee for the Prevention of Torture and Inhuman or Degrading Treatment or Punishment</w:t>
                      </w:r>
                    </w:p>
                    <w:p w14:paraId="13473B34" w14:textId="0B4E6608" w:rsidR="009959E0" w:rsidRPr="009959E0" w:rsidRDefault="001F772D" w:rsidP="001F772D">
                      <w:pPr>
                        <w:spacing w:after="120"/>
                        <w:rPr>
                          <w:sz w:val="24"/>
                          <w:szCs w:val="24"/>
                        </w:rPr>
                      </w:pPr>
                      <w:r w:rsidRPr="009959E0">
                        <w:rPr>
                          <w:sz w:val="24"/>
                          <w:szCs w:val="24"/>
                        </w:rPr>
                        <w:t>That’s a very long name! It just means a group of people who:</w:t>
                      </w:r>
                    </w:p>
                    <w:p w14:paraId="1CA4B862" w14:textId="77777777" w:rsidR="001F772D" w:rsidRPr="009959E0" w:rsidRDefault="001F772D" w:rsidP="00B52309">
                      <w:pPr>
                        <w:pStyle w:val="ListBullet"/>
                        <w:numPr>
                          <w:ilvl w:val="0"/>
                          <w:numId w:val="0"/>
                        </w:numPr>
                        <w:spacing w:after="80"/>
                        <w:ind w:left="360" w:hanging="360"/>
                        <w:rPr>
                          <w:sz w:val="24"/>
                          <w:szCs w:val="24"/>
                        </w:rPr>
                      </w:pPr>
                      <w:r w:rsidRPr="009959E0">
                        <w:rPr>
                          <w:sz w:val="24"/>
                          <w:szCs w:val="24"/>
                        </w:rPr>
                        <w:t>✅ Visit prisons</w:t>
                      </w:r>
                    </w:p>
                    <w:p w14:paraId="76425899" w14:textId="77777777" w:rsidR="001F772D" w:rsidRPr="009959E0" w:rsidRDefault="001F772D" w:rsidP="00B52309">
                      <w:pPr>
                        <w:pStyle w:val="ListBullet"/>
                        <w:numPr>
                          <w:ilvl w:val="0"/>
                          <w:numId w:val="0"/>
                        </w:numPr>
                        <w:spacing w:after="80"/>
                        <w:ind w:left="360" w:hanging="360"/>
                        <w:rPr>
                          <w:sz w:val="24"/>
                          <w:szCs w:val="24"/>
                        </w:rPr>
                      </w:pPr>
                      <w:r w:rsidRPr="009959E0">
                        <w:rPr>
                          <w:sz w:val="24"/>
                          <w:szCs w:val="24"/>
                        </w:rPr>
                        <w:t>✅ Talk to people inside</w:t>
                      </w:r>
                    </w:p>
                    <w:p w14:paraId="6A4DCCFB" w14:textId="1E6613F7" w:rsidR="001F772D" w:rsidRPr="009959E0" w:rsidRDefault="001F772D" w:rsidP="00B52309">
                      <w:pPr>
                        <w:pStyle w:val="ListBullet"/>
                        <w:numPr>
                          <w:ilvl w:val="0"/>
                          <w:numId w:val="0"/>
                        </w:numPr>
                        <w:spacing w:after="80"/>
                        <w:ind w:left="360" w:hanging="360"/>
                        <w:rPr>
                          <w:sz w:val="24"/>
                          <w:szCs w:val="24"/>
                        </w:rPr>
                      </w:pPr>
                      <w:r w:rsidRPr="009959E0">
                        <w:rPr>
                          <w:sz w:val="24"/>
                          <w:szCs w:val="24"/>
                        </w:rPr>
                        <w:t xml:space="preserve">✅ </w:t>
                      </w:r>
                      <w:r w:rsidRPr="00D318B5">
                        <w:rPr>
                          <w:sz w:val="24"/>
                          <w:szCs w:val="24"/>
                        </w:rPr>
                        <w:t>Check if people are bein</w:t>
                      </w:r>
                      <w:r w:rsidR="0025566B" w:rsidRPr="00D318B5">
                        <w:rPr>
                          <w:sz w:val="24"/>
                          <w:szCs w:val="24"/>
                        </w:rPr>
                        <w:t>g treated in ways that protect their rights</w:t>
                      </w:r>
                    </w:p>
                    <w:p w14:paraId="25EE1FD6" w14:textId="74FD28FF" w:rsidR="001F772D" w:rsidRDefault="001F772D"/>
                  </w:txbxContent>
                </v:textbox>
                <w10:wrap type="square"/>
              </v:shape>
            </w:pict>
          </mc:Fallback>
        </mc:AlternateContent>
      </w:r>
    </w:p>
    <w:p w14:paraId="01CE6F27" w14:textId="78FFBFDC" w:rsidR="001F772D" w:rsidRDefault="001F772D" w:rsidP="00061DF6">
      <w:pPr>
        <w:spacing w:after="120"/>
        <w:jc w:val="center"/>
        <w:rPr>
          <w:iCs/>
          <w:sz w:val="24"/>
          <w:szCs w:val="24"/>
        </w:rPr>
      </w:pPr>
    </w:p>
    <w:p w14:paraId="550237D3" w14:textId="24DF17C3" w:rsidR="001F772D" w:rsidRDefault="001F772D" w:rsidP="00061DF6">
      <w:pPr>
        <w:spacing w:after="120"/>
        <w:jc w:val="center"/>
        <w:rPr>
          <w:iCs/>
          <w:sz w:val="24"/>
          <w:szCs w:val="24"/>
        </w:rPr>
      </w:pPr>
    </w:p>
    <w:p w14:paraId="5EBF484D" w14:textId="25D4E45C" w:rsidR="001F772D" w:rsidRDefault="001F772D" w:rsidP="00061DF6">
      <w:pPr>
        <w:spacing w:after="120"/>
        <w:jc w:val="center"/>
        <w:rPr>
          <w:iCs/>
          <w:sz w:val="24"/>
          <w:szCs w:val="24"/>
        </w:rPr>
      </w:pPr>
    </w:p>
    <w:p w14:paraId="69B1FDED" w14:textId="77777777" w:rsidR="001F772D" w:rsidRDefault="001F772D" w:rsidP="00061DF6">
      <w:pPr>
        <w:spacing w:after="120"/>
        <w:jc w:val="center"/>
        <w:rPr>
          <w:iCs/>
          <w:sz w:val="24"/>
          <w:szCs w:val="24"/>
        </w:rPr>
      </w:pPr>
    </w:p>
    <w:p w14:paraId="5197B12B" w14:textId="77777777" w:rsidR="001F772D" w:rsidRDefault="001F772D" w:rsidP="00061DF6">
      <w:pPr>
        <w:spacing w:after="120"/>
        <w:jc w:val="center"/>
        <w:rPr>
          <w:iCs/>
          <w:sz w:val="24"/>
          <w:szCs w:val="24"/>
        </w:rPr>
      </w:pPr>
    </w:p>
    <w:p w14:paraId="6C90A6F3" w14:textId="3FA544DC" w:rsidR="001F772D" w:rsidRDefault="001F772D" w:rsidP="00061DF6">
      <w:pPr>
        <w:spacing w:after="120"/>
        <w:jc w:val="center"/>
        <w:rPr>
          <w:iCs/>
          <w:sz w:val="24"/>
          <w:szCs w:val="24"/>
        </w:rPr>
      </w:pPr>
    </w:p>
    <w:p w14:paraId="305D018F" w14:textId="4683209C" w:rsidR="001F772D" w:rsidRDefault="001F772D" w:rsidP="00061DF6">
      <w:pPr>
        <w:spacing w:after="120"/>
        <w:jc w:val="center"/>
        <w:rPr>
          <w:iCs/>
          <w:sz w:val="24"/>
          <w:szCs w:val="24"/>
        </w:rPr>
      </w:pPr>
    </w:p>
    <w:p w14:paraId="604371A0" w14:textId="2A283D6B" w:rsidR="001F772D" w:rsidRDefault="0025566B" w:rsidP="0025566B">
      <w:pPr>
        <w:spacing w:after="120"/>
        <w:rPr>
          <w:iCs/>
          <w:sz w:val="24"/>
          <w:szCs w:val="24"/>
        </w:rPr>
      </w:pPr>
      <w:r w:rsidRPr="001F772D">
        <w:rPr>
          <w:iCs/>
          <w:noProof/>
          <w:sz w:val="24"/>
          <w:szCs w:val="24"/>
        </w:rPr>
        <mc:AlternateContent>
          <mc:Choice Requires="wps">
            <w:drawing>
              <wp:anchor distT="45720" distB="45720" distL="114300" distR="114300" simplePos="0" relativeHeight="251715584" behindDoc="0" locked="0" layoutInCell="1" allowOverlap="1" wp14:anchorId="5FB24802" wp14:editId="26E2C50B">
                <wp:simplePos x="0" y="0"/>
                <wp:positionH relativeFrom="column">
                  <wp:posOffset>3057525</wp:posOffset>
                </wp:positionH>
                <wp:positionV relativeFrom="paragraph">
                  <wp:posOffset>465455</wp:posOffset>
                </wp:positionV>
                <wp:extent cx="2933065" cy="4476750"/>
                <wp:effectExtent l="0" t="0" r="635" b="0"/>
                <wp:wrapSquare wrapText="bothSides"/>
                <wp:docPr id="3963233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065" cy="4476750"/>
                        </a:xfrm>
                        <a:prstGeom prst="rect">
                          <a:avLst/>
                        </a:prstGeom>
                        <a:solidFill>
                          <a:srgbClr val="FFFFFF"/>
                        </a:solidFill>
                        <a:ln w="9525">
                          <a:noFill/>
                          <a:miter lim="800000"/>
                          <a:headEnd/>
                          <a:tailEnd/>
                        </a:ln>
                      </wps:spPr>
                      <wps:txbx>
                        <w:txbxContent>
                          <w:p w14:paraId="64F910BB" w14:textId="5AF68DCB" w:rsidR="00156922" w:rsidRDefault="001F772D" w:rsidP="00025560">
                            <w:pPr>
                              <w:pStyle w:val="Heading2"/>
                              <w:jc w:val="center"/>
                              <w:rPr>
                                <w:sz w:val="28"/>
                                <w:szCs w:val="28"/>
                              </w:rPr>
                            </w:pPr>
                            <w:r w:rsidRPr="00156922">
                              <w:rPr>
                                <w:rFonts w:ascii="Segoe UI Emoji" w:hAnsi="Segoe UI Emoji" w:cs="Segoe UI Emoji"/>
                                <w:sz w:val="28"/>
                                <w:szCs w:val="28"/>
                              </w:rPr>
                              <w:t>🧭</w:t>
                            </w:r>
                            <w:r w:rsidRPr="00156922">
                              <w:rPr>
                                <w:sz w:val="28"/>
                                <w:szCs w:val="28"/>
                              </w:rPr>
                              <w:t xml:space="preserve"> What Does the CPT Do on a Visit?</w:t>
                            </w:r>
                          </w:p>
                          <w:p w14:paraId="0DAF90AC" w14:textId="77777777" w:rsidR="00025560" w:rsidRPr="00025560" w:rsidRDefault="00025560" w:rsidP="00025560"/>
                          <w:p w14:paraId="4CA7813F" w14:textId="77777777" w:rsidR="001F772D" w:rsidRPr="00156922" w:rsidRDefault="001F772D" w:rsidP="00025560">
                            <w:pPr>
                              <w:spacing w:after="120"/>
                              <w:jc w:val="center"/>
                              <w:rPr>
                                <w:sz w:val="24"/>
                                <w:szCs w:val="24"/>
                              </w:rPr>
                            </w:pPr>
                            <w:r w:rsidRPr="00156922">
                              <w:rPr>
                                <w:sz w:val="24"/>
                                <w:szCs w:val="24"/>
                              </w:rPr>
                              <w:t>Visits happen every 4–5 years (or sooner if needed)</w:t>
                            </w:r>
                          </w:p>
                          <w:p w14:paraId="51161BE3" w14:textId="77777777" w:rsidR="001F772D" w:rsidRPr="00156922" w:rsidRDefault="001F772D" w:rsidP="00025560">
                            <w:pPr>
                              <w:spacing w:after="120"/>
                              <w:jc w:val="center"/>
                              <w:rPr>
                                <w:sz w:val="24"/>
                                <w:szCs w:val="24"/>
                              </w:rPr>
                            </w:pPr>
                            <w:r w:rsidRPr="00156922">
                              <w:rPr>
                                <w:sz w:val="24"/>
                                <w:szCs w:val="24"/>
                              </w:rPr>
                              <w:t>During a visit, they can:</w:t>
                            </w:r>
                          </w:p>
                          <w:p w14:paraId="5838B0AD" w14:textId="77777777" w:rsidR="001F772D" w:rsidRPr="00156922" w:rsidRDefault="001F772D" w:rsidP="00025560">
                            <w:pPr>
                              <w:pStyle w:val="ListBullet"/>
                              <w:numPr>
                                <w:ilvl w:val="0"/>
                                <w:numId w:val="0"/>
                              </w:numPr>
                              <w:spacing w:after="80"/>
                              <w:ind w:left="360"/>
                              <w:rPr>
                                <w:sz w:val="24"/>
                                <w:szCs w:val="24"/>
                              </w:rPr>
                            </w:pPr>
                            <w:r w:rsidRPr="00156922">
                              <w:rPr>
                                <w:sz w:val="24"/>
                                <w:szCs w:val="24"/>
                              </w:rPr>
                              <w:t>🔎 Check all areas of the prison</w:t>
                            </w:r>
                          </w:p>
                          <w:p w14:paraId="11DEB531" w14:textId="4AE20FC3" w:rsidR="001F772D" w:rsidRPr="00156922" w:rsidRDefault="001F772D" w:rsidP="0025566B">
                            <w:pPr>
                              <w:pStyle w:val="ListBullet"/>
                              <w:numPr>
                                <w:ilvl w:val="0"/>
                                <w:numId w:val="0"/>
                              </w:numPr>
                              <w:spacing w:after="80"/>
                              <w:ind w:left="360"/>
                              <w:rPr>
                                <w:sz w:val="24"/>
                                <w:szCs w:val="24"/>
                              </w:rPr>
                            </w:pPr>
                            <w:r w:rsidRPr="00156922">
                              <w:rPr>
                                <w:sz w:val="24"/>
                                <w:szCs w:val="24"/>
                              </w:rPr>
                              <w:t xml:space="preserve">📂 </w:t>
                            </w:r>
                            <w:r w:rsidRPr="00D318B5">
                              <w:rPr>
                                <w:sz w:val="24"/>
                                <w:szCs w:val="24"/>
                              </w:rPr>
                              <w:t xml:space="preserve">Read records </w:t>
                            </w:r>
                            <w:r w:rsidR="0025566B" w:rsidRPr="00D318B5">
                              <w:rPr>
                                <w:sz w:val="24"/>
                                <w:szCs w:val="24"/>
                              </w:rPr>
                              <w:t>kept about people and their treatment</w:t>
                            </w:r>
                          </w:p>
                          <w:p w14:paraId="27D9D233" w14:textId="77777777" w:rsidR="001F772D" w:rsidRPr="00156922" w:rsidRDefault="001F772D" w:rsidP="00025560">
                            <w:pPr>
                              <w:pStyle w:val="ListBullet"/>
                              <w:numPr>
                                <w:ilvl w:val="0"/>
                                <w:numId w:val="0"/>
                              </w:numPr>
                              <w:spacing w:after="80"/>
                              <w:ind w:left="360"/>
                              <w:rPr>
                                <w:sz w:val="24"/>
                                <w:szCs w:val="24"/>
                              </w:rPr>
                            </w:pPr>
                            <w:r w:rsidRPr="00156922">
                              <w:rPr>
                                <w:sz w:val="24"/>
                                <w:szCs w:val="24"/>
                              </w:rPr>
                              <w:t>🗣️ Speak to any prisoner in private</w:t>
                            </w:r>
                          </w:p>
                          <w:p w14:paraId="6A61A73F" w14:textId="77777777" w:rsidR="001F772D" w:rsidRPr="00156922" w:rsidRDefault="001F772D" w:rsidP="00025560">
                            <w:pPr>
                              <w:pStyle w:val="ListBullet"/>
                              <w:numPr>
                                <w:ilvl w:val="0"/>
                                <w:numId w:val="0"/>
                              </w:numPr>
                              <w:spacing w:after="80"/>
                              <w:ind w:left="360"/>
                              <w:rPr>
                                <w:sz w:val="24"/>
                                <w:szCs w:val="24"/>
                              </w:rPr>
                            </w:pPr>
                            <w:r w:rsidRPr="00156922">
                              <w:rPr>
                                <w:sz w:val="24"/>
                                <w:szCs w:val="24"/>
                              </w:rPr>
                              <w:t>👮 Talk to staff</w:t>
                            </w:r>
                          </w:p>
                          <w:p w14:paraId="3F5A08FC" w14:textId="77777777" w:rsidR="001F772D" w:rsidRPr="00156922" w:rsidRDefault="001F772D" w:rsidP="00025560">
                            <w:pPr>
                              <w:pStyle w:val="ListBullet"/>
                              <w:numPr>
                                <w:ilvl w:val="0"/>
                                <w:numId w:val="0"/>
                              </w:numPr>
                              <w:spacing w:after="80"/>
                              <w:ind w:left="360"/>
                              <w:rPr>
                                <w:sz w:val="24"/>
                                <w:szCs w:val="24"/>
                              </w:rPr>
                            </w:pPr>
                            <w:r w:rsidRPr="00156922">
                              <w:rPr>
                                <w:sz w:val="24"/>
                                <w:szCs w:val="24"/>
                              </w:rPr>
                              <w:t>📪 Read private letters sent to them</w:t>
                            </w:r>
                          </w:p>
                          <w:p w14:paraId="7C177101" w14:textId="77777777" w:rsidR="001F772D" w:rsidRPr="00156922" w:rsidRDefault="001F772D" w:rsidP="00025560">
                            <w:pPr>
                              <w:spacing w:after="120"/>
                              <w:ind w:firstLine="360"/>
                              <w:rPr>
                                <w:sz w:val="24"/>
                                <w:szCs w:val="24"/>
                              </w:rPr>
                            </w:pPr>
                            <w:r w:rsidRPr="00156922">
                              <w:rPr>
                                <w:sz w:val="24"/>
                                <w:szCs w:val="24"/>
                              </w:rPr>
                              <w:t>✋ You don’t have to talk to them</w:t>
                            </w:r>
                          </w:p>
                          <w:p w14:paraId="2A571BD1" w14:textId="64C8F7C7" w:rsidR="001F772D" w:rsidRPr="00156922" w:rsidRDefault="001F772D" w:rsidP="0025566B">
                            <w:pPr>
                              <w:spacing w:after="120"/>
                              <w:ind w:left="360"/>
                              <w:rPr>
                                <w:sz w:val="24"/>
                                <w:szCs w:val="24"/>
                              </w:rPr>
                            </w:pPr>
                            <w:r w:rsidRPr="00156922">
                              <w:rPr>
                                <w:sz w:val="24"/>
                                <w:szCs w:val="24"/>
                              </w:rPr>
                              <w:t>✅ But if you do, it is confidential</w:t>
                            </w:r>
                            <w:r w:rsidR="0025566B">
                              <w:rPr>
                                <w:sz w:val="24"/>
                                <w:szCs w:val="24"/>
                              </w:rPr>
                              <w:t xml:space="preserve"> </w:t>
                            </w:r>
                            <w:r w:rsidR="0025566B" w:rsidRPr="00D318B5">
                              <w:rPr>
                                <w:sz w:val="24"/>
                                <w:szCs w:val="24"/>
                              </w:rPr>
                              <w:t>(the CPT can’t tell anyone else what you told them unless you allow them to).</w:t>
                            </w:r>
                          </w:p>
                          <w:p w14:paraId="7616F924" w14:textId="28EAC5E4" w:rsidR="001F772D" w:rsidRDefault="001F772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B24802" id="_x0000_s1028" type="#_x0000_t202" style="position:absolute;margin-left:240.75pt;margin-top:36.65pt;width:230.95pt;height:352.5pt;z-index:2517155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" stroked="f">
                <v:textbox>
                  <w:txbxContent>
                    <w:p w14:paraId="64F910BB" w14:textId="5AF68DCB" w:rsidR="00156922" w:rsidRDefault="001F772D" w:rsidP="00025560">
                      <w:pPr>
                        <w:pStyle w:val="Heading2"/>
                        <w:jc w:val="center"/>
                        <w:rPr>
                          <w:sz w:val="28"/>
                          <w:szCs w:val="28"/>
                        </w:rPr>
                      </w:pPr>
                      <w:r w:rsidRPr="00156922">
                        <w:rPr>
                          <w:rFonts w:ascii="Segoe UI Emoji" w:hAnsi="Segoe UI Emoji" w:cs="Segoe UI Emoji"/>
                          <w:sz w:val="28"/>
                          <w:szCs w:val="28"/>
                        </w:rPr>
                        <w:t>🧭</w:t>
                      </w:r>
                      <w:r w:rsidRPr="00156922">
                        <w:rPr>
                          <w:sz w:val="28"/>
                          <w:szCs w:val="28"/>
                        </w:rPr>
                        <w:t xml:space="preserve"> What Does the CPT Do on a Visit?</w:t>
                      </w:r>
                    </w:p>
                    <w:p w14:paraId="0DAF90AC" w14:textId="77777777" w:rsidR="00025560" w:rsidRPr="00025560" w:rsidRDefault="00025560" w:rsidP="00025560"/>
                    <w:p w14:paraId="4CA7813F" w14:textId="77777777" w:rsidR="001F772D" w:rsidRPr="00156922" w:rsidRDefault="001F772D" w:rsidP="00025560">
                      <w:pPr>
                        <w:spacing w:after="120"/>
                        <w:jc w:val="center"/>
                        <w:rPr>
                          <w:sz w:val="24"/>
                          <w:szCs w:val="24"/>
                        </w:rPr>
                      </w:pPr>
                      <w:r w:rsidRPr="00156922">
                        <w:rPr>
                          <w:sz w:val="24"/>
                          <w:szCs w:val="24"/>
                        </w:rPr>
                        <w:t>Visits happen every 4–5 years (or sooner if needed)</w:t>
                      </w:r>
                    </w:p>
                    <w:p w14:paraId="51161BE3" w14:textId="77777777" w:rsidR="001F772D" w:rsidRPr="00156922" w:rsidRDefault="001F772D" w:rsidP="00025560">
                      <w:pPr>
                        <w:spacing w:after="120"/>
                        <w:jc w:val="center"/>
                        <w:rPr>
                          <w:sz w:val="24"/>
                          <w:szCs w:val="24"/>
                        </w:rPr>
                      </w:pPr>
                      <w:r w:rsidRPr="00156922">
                        <w:rPr>
                          <w:sz w:val="24"/>
                          <w:szCs w:val="24"/>
                        </w:rPr>
                        <w:t>During a visit, they can:</w:t>
                      </w:r>
                    </w:p>
                    <w:p w14:paraId="5838B0AD" w14:textId="77777777" w:rsidR="001F772D" w:rsidRPr="00156922" w:rsidRDefault="001F772D" w:rsidP="00025560">
                      <w:pPr>
                        <w:pStyle w:val="ListBullet"/>
                        <w:numPr>
                          <w:ilvl w:val="0"/>
                          <w:numId w:val="0"/>
                        </w:numPr>
                        <w:spacing w:after="80"/>
                        <w:ind w:left="360"/>
                        <w:rPr>
                          <w:sz w:val="24"/>
                          <w:szCs w:val="24"/>
                        </w:rPr>
                      </w:pPr>
                      <w:r w:rsidRPr="00156922">
                        <w:rPr>
                          <w:sz w:val="24"/>
                          <w:szCs w:val="24"/>
                        </w:rPr>
                        <w:t>🔎 Check all areas of the prison</w:t>
                      </w:r>
                    </w:p>
                    <w:p w14:paraId="11DEB531" w14:textId="4AE20FC3" w:rsidR="001F772D" w:rsidRPr="00156922" w:rsidRDefault="001F772D" w:rsidP="0025566B">
                      <w:pPr>
                        <w:pStyle w:val="ListBullet"/>
                        <w:numPr>
                          <w:ilvl w:val="0"/>
                          <w:numId w:val="0"/>
                        </w:numPr>
                        <w:spacing w:after="80"/>
                        <w:ind w:left="360"/>
                        <w:rPr>
                          <w:sz w:val="24"/>
                          <w:szCs w:val="24"/>
                        </w:rPr>
                      </w:pPr>
                      <w:r w:rsidRPr="00156922">
                        <w:rPr>
                          <w:sz w:val="24"/>
                          <w:szCs w:val="24"/>
                        </w:rPr>
                        <w:t xml:space="preserve">📂 </w:t>
                      </w:r>
                      <w:r w:rsidRPr="00D318B5">
                        <w:rPr>
                          <w:sz w:val="24"/>
                          <w:szCs w:val="24"/>
                        </w:rPr>
                        <w:t xml:space="preserve">Read records </w:t>
                      </w:r>
                      <w:r w:rsidR="0025566B" w:rsidRPr="00D318B5">
                        <w:rPr>
                          <w:sz w:val="24"/>
                          <w:szCs w:val="24"/>
                        </w:rPr>
                        <w:t>kept about people and their treatment</w:t>
                      </w:r>
                    </w:p>
                    <w:p w14:paraId="27D9D233" w14:textId="77777777" w:rsidR="001F772D" w:rsidRPr="00156922" w:rsidRDefault="001F772D" w:rsidP="00025560">
                      <w:pPr>
                        <w:pStyle w:val="ListBullet"/>
                        <w:numPr>
                          <w:ilvl w:val="0"/>
                          <w:numId w:val="0"/>
                        </w:numPr>
                        <w:spacing w:after="80"/>
                        <w:ind w:left="360"/>
                        <w:rPr>
                          <w:sz w:val="24"/>
                          <w:szCs w:val="24"/>
                        </w:rPr>
                      </w:pPr>
                      <w:r w:rsidRPr="00156922">
                        <w:rPr>
                          <w:sz w:val="24"/>
                          <w:szCs w:val="24"/>
                        </w:rPr>
                        <w:t>🗣️ Speak to any prisoner in private</w:t>
                      </w:r>
                    </w:p>
                    <w:p w14:paraId="6A61A73F" w14:textId="77777777" w:rsidR="001F772D" w:rsidRPr="00156922" w:rsidRDefault="001F772D" w:rsidP="00025560">
                      <w:pPr>
                        <w:pStyle w:val="ListBullet"/>
                        <w:numPr>
                          <w:ilvl w:val="0"/>
                          <w:numId w:val="0"/>
                        </w:numPr>
                        <w:spacing w:after="80"/>
                        <w:ind w:left="360"/>
                        <w:rPr>
                          <w:sz w:val="24"/>
                          <w:szCs w:val="24"/>
                        </w:rPr>
                      </w:pPr>
                      <w:r w:rsidRPr="00156922">
                        <w:rPr>
                          <w:sz w:val="24"/>
                          <w:szCs w:val="24"/>
                        </w:rPr>
                        <w:t>👮 Talk to staff</w:t>
                      </w:r>
                    </w:p>
                    <w:p w14:paraId="3F5A08FC" w14:textId="77777777" w:rsidR="001F772D" w:rsidRPr="00156922" w:rsidRDefault="001F772D" w:rsidP="00025560">
                      <w:pPr>
                        <w:pStyle w:val="ListBullet"/>
                        <w:numPr>
                          <w:ilvl w:val="0"/>
                          <w:numId w:val="0"/>
                        </w:numPr>
                        <w:spacing w:after="80"/>
                        <w:ind w:left="360"/>
                        <w:rPr>
                          <w:sz w:val="24"/>
                          <w:szCs w:val="24"/>
                        </w:rPr>
                      </w:pPr>
                      <w:r w:rsidRPr="00156922">
                        <w:rPr>
                          <w:sz w:val="24"/>
                          <w:szCs w:val="24"/>
                        </w:rPr>
                        <w:t>📪 Read private letters sent to them</w:t>
                      </w:r>
                    </w:p>
                    <w:p w14:paraId="7C177101" w14:textId="77777777" w:rsidR="001F772D" w:rsidRPr="00156922" w:rsidRDefault="001F772D" w:rsidP="00025560">
                      <w:pPr>
                        <w:spacing w:after="120"/>
                        <w:ind w:firstLine="360"/>
                        <w:rPr>
                          <w:sz w:val="24"/>
                          <w:szCs w:val="24"/>
                        </w:rPr>
                      </w:pPr>
                      <w:r w:rsidRPr="00156922">
                        <w:rPr>
                          <w:sz w:val="24"/>
                          <w:szCs w:val="24"/>
                        </w:rPr>
                        <w:t>✋ You don’t have to talk to them</w:t>
                      </w:r>
                    </w:p>
                    <w:p w14:paraId="2A571BD1" w14:textId="64C8F7C7" w:rsidR="001F772D" w:rsidRPr="00156922" w:rsidRDefault="001F772D" w:rsidP="0025566B">
                      <w:pPr>
                        <w:spacing w:after="120"/>
                        <w:ind w:left="360"/>
                        <w:rPr>
                          <w:sz w:val="24"/>
                          <w:szCs w:val="24"/>
                        </w:rPr>
                      </w:pPr>
                      <w:r w:rsidRPr="00156922">
                        <w:rPr>
                          <w:sz w:val="24"/>
                          <w:szCs w:val="24"/>
                        </w:rPr>
                        <w:t>✅ But if you do, it is confidential</w:t>
                      </w:r>
                      <w:r w:rsidR="0025566B">
                        <w:rPr>
                          <w:sz w:val="24"/>
                          <w:szCs w:val="24"/>
                        </w:rPr>
                        <w:t xml:space="preserve"> </w:t>
                      </w:r>
                      <w:r w:rsidR="0025566B" w:rsidRPr="00D318B5">
                        <w:rPr>
                          <w:sz w:val="24"/>
                          <w:szCs w:val="24"/>
                        </w:rPr>
                        <w:t>(the CPT can’t tell anyone else what you told them unless you allow them to).</w:t>
                      </w:r>
                    </w:p>
                    <w:p w14:paraId="7616F924" w14:textId="28EAC5E4" w:rsidR="001F772D" w:rsidRDefault="001F772D"/>
                  </w:txbxContent>
                </v:textbox>
                <w10:wrap type="square"/>
              </v:shape>
            </w:pict>
          </mc:Fallback>
        </mc:AlternateContent>
      </w:r>
    </w:p>
    <w:p w14:paraId="20673153" w14:textId="0A884E15" w:rsidR="001F772D" w:rsidRDefault="0025566B" w:rsidP="00061DF6">
      <w:pPr>
        <w:spacing w:after="120"/>
        <w:jc w:val="center"/>
        <w:rPr>
          <w:iCs/>
          <w:sz w:val="24"/>
          <w:szCs w:val="24"/>
        </w:rPr>
      </w:pPr>
      <w:r w:rsidRPr="00FC7DBF">
        <w:rPr>
          <w:iCs/>
          <w:noProof/>
          <w:sz w:val="24"/>
          <w:szCs w:val="24"/>
        </w:rPr>
        <mc:AlternateContent>
          <mc:Choice Requires="wps">
            <w:drawing>
              <wp:anchor distT="45720" distB="45720" distL="114300" distR="114300" simplePos="0" relativeHeight="251730944" behindDoc="0" locked="0" layoutInCell="1" allowOverlap="1" wp14:anchorId="48390660" wp14:editId="115912B6">
                <wp:simplePos x="0" y="0"/>
                <wp:positionH relativeFrom="margin">
                  <wp:posOffset>-352425</wp:posOffset>
                </wp:positionH>
                <wp:positionV relativeFrom="paragraph">
                  <wp:posOffset>939800</wp:posOffset>
                </wp:positionV>
                <wp:extent cx="2901950" cy="3686175"/>
                <wp:effectExtent l="0" t="0" r="0" b="9525"/>
                <wp:wrapSquare wrapText="bothSides"/>
                <wp:docPr id="1053596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1950" cy="3686175"/>
                        </a:xfrm>
                        <a:prstGeom prst="rect">
                          <a:avLst/>
                        </a:prstGeom>
                        <a:solidFill>
                          <a:srgbClr val="FFFFFF"/>
                        </a:solidFill>
                        <a:ln w="9525">
                          <a:noFill/>
                          <a:miter lim="800000"/>
                          <a:headEnd/>
                          <a:tailEnd/>
                        </a:ln>
                      </wps:spPr>
                      <wps:txbx>
                        <w:txbxContent>
                          <w:p w14:paraId="11E0C91A" w14:textId="335401F1" w:rsidR="0006103E" w:rsidRDefault="0006103E" w:rsidP="0006103E">
                            <w:pPr>
                              <w:pStyle w:val="Heading2"/>
                              <w:rPr>
                                <w:sz w:val="28"/>
                                <w:szCs w:val="28"/>
                              </w:rPr>
                            </w:pPr>
                            <w:r w:rsidRPr="00156922">
                              <w:rPr>
                                <w:rFonts w:ascii="Segoe UI Emoji" w:hAnsi="Segoe UI Emoji" w:cs="Segoe UI Emoji"/>
                                <w:sz w:val="28"/>
                                <w:szCs w:val="28"/>
                              </w:rPr>
                              <w:t>🧭</w:t>
                            </w:r>
                            <w:r w:rsidRPr="00156922">
                              <w:rPr>
                                <w:sz w:val="28"/>
                                <w:szCs w:val="28"/>
                              </w:rPr>
                              <w:t xml:space="preserve"> Why do the CPT visit?</w:t>
                            </w:r>
                          </w:p>
                          <w:p w14:paraId="4D7E5D53" w14:textId="77777777" w:rsidR="0006103E" w:rsidRPr="0006103E" w:rsidRDefault="0006103E" w:rsidP="0006103E"/>
                          <w:p w14:paraId="778FB0F3" w14:textId="77777777" w:rsidR="0006103E" w:rsidRPr="0006103E" w:rsidRDefault="0006103E" w:rsidP="0006103E">
                            <w:pPr>
                              <w:rPr>
                                <w:sz w:val="24"/>
                                <w:szCs w:val="24"/>
                              </w:rPr>
                            </w:pPr>
                            <w:r w:rsidRPr="0006103E">
                              <w:rPr>
                                <w:sz w:val="24"/>
                                <w:szCs w:val="24"/>
                              </w:rPr>
                              <w:t xml:space="preserve">They want to make sure people in prison are: </w:t>
                            </w:r>
                          </w:p>
                          <w:p w14:paraId="5E84578E" w14:textId="3A7DAB57" w:rsidR="0006103E" w:rsidRPr="00D318B5" w:rsidRDefault="0025566B" w:rsidP="0025566B">
                            <w:pPr>
                              <w:pStyle w:val="ListParagraph"/>
                              <w:numPr>
                                <w:ilvl w:val="0"/>
                                <w:numId w:val="10"/>
                              </w:numPr>
                              <w:rPr>
                                <w:sz w:val="24"/>
                                <w:szCs w:val="24"/>
                              </w:rPr>
                            </w:pPr>
                            <w:r w:rsidRPr="00D318B5">
                              <w:rPr>
                                <w:sz w:val="24"/>
                                <w:szCs w:val="24"/>
                              </w:rPr>
                              <w:t>Living in good conditions</w:t>
                            </w:r>
                          </w:p>
                          <w:p w14:paraId="161FD767" w14:textId="23583C16" w:rsidR="0006103E" w:rsidRPr="00D318B5" w:rsidRDefault="0025566B" w:rsidP="0006103E">
                            <w:pPr>
                              <w:pStyle w:val="ListParagraph"/>
                              <w:numPr>
                                <w:ilvl w:val="0"/>
                                <w:numId w:val="10"/>
                              </w:numPr>
                              <w:rPr>
                                <w:sz w:val="24"/>
                                <w:szCs w:val="24"/>
                              </w:rPr>
                            </w:pPr>
                            <w:r w:rsidRPr="00D318B5">
                              <w:rPr>
                                <w:sz w:val="24"/>
                                <w:szCs w:val="24"/>
                              </w:rPr>
                              <w:t>Receiving healthcare</w:t>
                            </w:r>
                          </w:p>
                          <w:p w14:paraId="39F30DA1" w14:textId="42275759" w:rsidR="0006103E" w:rsidRPr="00D318B5" w:rsidRDefault="0025566B" w:rsidP="0025566B">
                            <w:pPr>
                              <w:pStyle w:val="ListParagraph"/>
                              <w:numPr>
                                <w:ilvl w:val="0"/>
                                <w:numId w:val="10"/>
                              </w:numPr>
                              <w:rPr>
                                <w:sz w:val="24"/>
                                <w:szCs w:val="24"/>
                              </w:rPr>
                            </w:pPr>
                            <w:r w:rsidRPr="00D318B5">
                              <w:rPr>
                                <w:sz w:val="24"/>
                                <w:szCs w:val="24"/>
                              </w:rPr>
                              <w:t>Treated in line with their human rights</w:t>
                            </w:r>
                          </w:p>
                          <w:p w14:paraId="6C33E018" w14:textId="77777777" w:rsidR="0006103E" w:rsidRPr="0006103E" w:rsidRDefault="0006103E" w:rsidP="0006103E">
                            <w:pPr>
                              <w:rPr>
                                <w:sz w:val="24"/>
                                <w:szCs w:val="24"/>
                              </w:rPr>
                            </w:pPr>
                            <w:r w:rsidRPr="0006103E">
                              <w:rPr>
                                <w:sz w:val="24"/>
                                <w:szCs w:val="24"/>
                              </w:rPr>
                              <w:t xml:space="preserve">It is good to be aware that the CPT do not deal with individual complaints. The CPT focuses on big picture issues in the prison. The CPT is trying to make prisons better for all people in prison all over Europe, now and in the future. </w:t>
                            </w:r>
                          </w:p>
                          <w:p w14:paraId="1D28DABA" w14:textId="77777777" w:rsidR="0006103E" w:rsidRDefault="0006103E" w:rsidP="0006103E"/>
                          <w:p w14:paraId="42290AFF" w14:textId="7A11A70B" w:rsidR="00FC7DBF" w:rsidRDefault="00FC7DBF" w:rsidP="0006103E">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390660" id="_x0000_s1029" type="#_x0000_t202" style="position:absolute;left:0;text-align:left;margin-left:-27.75pt;margin-top:74pt;width:228.5pt;height:290.25pt;z-index:2517309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" stroked="f">
                <v:textbox>
                  <w:txbxContent>
                    <w:p w14:paraId="11E0C91A" w14:textId="335401F1" w:rsidR="0006103E" w:rsidRDefault="0006103E" w:rsidP="0006103E">
                      <w:pPr>
                        <w:pStyle w:val="Heading2"/>
                        <w:rPr>
                          <w:sz w:val="28"/>
                          <w:szCs w:val="28"/>
                        </w:rPr>
                      </w:pPr>
                      <w:r w:rsidRPr="00156922">
                        <w:rPr>
                          <w:rFonts w:ascii="Segoe UI Emoji" w:hAnsi="Segoe UI Emoji" w:cs="Segoe UI Emoji"/>
                          <w:sz w:val="28"/>
                          <w:szCs w:val="28"/>
                        </w:rPr>
                        <w:t>🧭</w:t>
                      </w:r>
                      <w:r w:rsidRPr="00156922">
                        <w:rPr>
                          <w:sz w:val="28"/>
                          <w:szCs w:val="28"/>
                        </w:rPr>
                        <w:t xml:space="preserve"> Why do the CPT visit?</w:t>
                      </w:r>
                    </w:p>
                    <w:p w14:paraId="4D7E5D53" w14:textId="77777777" w:rsidR="0006103E" w:rsidRPr="0006103E" w:rsidRDefault="0006103E" w:rsidP="0006103E"/>
                    <w:p w14:paraId="778FB0F3" w14:textId="77777777" w:rsidR="0006103E" w:rsidRPr="0006103E" w:rsidRDefault="0006103E" w:rsidP="0006103E">
                      <w:pPr>
                        <w:rPr>
                          <w:sz w:val="24"/>
                          <w:szCs w:val="24"/>
                        </w:rPr>
                      </w:pPr>
                      <w:r w:rsidRPr="0006103E">
                        <w:rPr>
                          <w:sz w:val="24"/>
                          <w:szCs w:val="24"/>
                        </w:rPr>
                        <w:t xml:space="preserve">They want to make sure people in prison are: </w:t>
                      </w:r>
                    </w:p>
                    <w:p w14:paraId="5E84578E" w14:textId="3A7DAB57" w:rsidR="0006103E" w:rsidRPr="00D318B5" w:rsidRDefault="0025566B" w:rsidP="0025566B">
                      <w:pPr>
                        <w:pStyle w:val="ListParagraph"/>
                        <w:numPr>
                          <w:ilvl w:val="0"/>
                          <w:numId w:val="10"/>
                        </w:numPr>
                        <w:rPr>
                          <w:sz w:val="24"/>
                          <w:szCs w:val="24"/>
                        </w:rPr>
                      </w:pPr>
                      <w:r w:rsidRPr="00D318B5">
                        <w:rPr>
                          <w:sz w:val="24"/>
                          <w:szCs w:val="24"/>
                        </w:rPr>
                        <w:t>Living in good conditions</w:t>
                      </w:r>
                    </w:p>
                    <w:p w14:paraId="161FD767" w14:textId="23583C16" w:rsidR="0006103E" w:rsidRPr="00D318B5" w:rsidRDefault="0025566B" w:rsidP="0006103E">
                      <w:pPr>
                        <w:pStyle w:val="ListParagraph"/>
                        <w:numPr>
                          <w:ilvl w:val="0"/>
                          <w:numId w:val="10"/>
                        </w:numPr>
                        <w:rPr>
                          <w:sz w:val="24"/>
                          <w:szCs w:val="24"/>
                        </w:rPr>
                      </w:pPr>
                      <w:r w:rsidRPr="00D318B5">
                        <w:rPr>
                          <w:sz w:val="24"/>
                          <w:szCs w:val="24"/>
                        </w:rPr>
                        <w:t>Receiving healthcare</w:t>
                      </w:r>
                    </w:p>
                    <w:p w14:paraId="39F30DA1" w14:textId="42275759" w:rsidR="0006103E" w:rsidRPr="00D318B5" w:rsidRDefault="0025566B" w:rsidP="0025566B">
                      <w:pPr>
                        <w:pStyle w:val="ListParagraph"/>
                        <w:numPr>
                          <w:ilvl w:val="0"/>
                          <w:numId w:val="10"/>
                        </w:numPr>
                        <w:rPr>
                          <w:sz w:val="24"/>
                          <w:szCs w:val="24"/>
                        </w:rPr>
                      </w:pPr>
                      <w:r w:rsidRPr="00D318B5">
                        <w:rPr>
                          <w:sz w:val="24"/>
                          <w:szCs w:val="24"/>
                        </w:rPr>
                        <w:t>Treated in line with their human rights</w:t>
                      </w:r>
                    </w:p>
                    <w:p w14:paraId="6C33E018" w14:textId="77777777" w:rsidR="0006103E" w:rsidRPr="0006103E" w:rsidRDefault="0006103E" w:rsidP="0006103E">
                      <w:pPr>
                        <w:rPr>
                          <w:sz w:val="24"/>
                          <w:szCs w:val="24"/>
                        </w:rPr>
                      </w:pPr>
                      <w:r w:rsidRPr="0006103E">
                        <w:rPr>
                          <w:sz w:val="24"/>
                          <w:szCs w:val="24"/>
                        </w:rPr>
                        <w:t xml:space="preserve">It is good to be aware that the CPT do not deal with individual complaints. The CPT focuses on big picture issues in the prison. The CPT is trying to make prisons better for all people in prison all over Europe, now and in the future. </w:t>
                      </w:r>
                    </w:p>
                    <w:p w14:paraId="1D28DABA" w14:textId="77777777" w:rsidR="0006103E" w:rsidRDefault="0006103E" w:rsidP="0006103E"/>
                    <w:p w14:paraId="42290AFF" w14:textId="7A11A70B" w:rsidR="00FC7DBF" w:rsidRDefault="00FC7DBF" w:rsidP="0006103E">
                      <w:pPr>
                        <w:jc w:val="both"/>
                      </w:pPr>
                    </w:p>
                  </w:txbxContent>
                </v:textbox>
                <w10:wrap type="square" anchorx="margin"/>
              </v:shape>
            </w:pict>
          </mc:Fallback>
        </mc:AlternateContent>
      </w:r>
    </w:p>
    <w:p w14:paraId="474CBD9D" w14:textId="75051359" w:rsidR="00FC7DBF" w:rsidRDefault="00FC7DBF" w:rsidP="00061DF6">
      <w:pPr>
        <w:spacing w:after="120"/>
        <w:jc w:val="center"/>
        <w:rPr>
          <w:iCs/>
          <w:sz w:val="24"/>
          <w:szCs w:val="24"/>
        </w:rPr>
      </w:pPr>
    </w:p>
    <w:p w14:paraId="21D88892" w14:textId="3B5E060F" w:rsidR="001F772D" w:rsidRDefault="001F772D" w:rsidP="00061DF6">
      <w:pPr>
        <w:spacing w:after="120"/>
        <w:jc w:val="center"/>
        <w:rPr>
          <w:iCs/>
          <w:sz w:val="24"/>
          <w:szCs w:val="24"/>
        </w:rPr>
      </w:pPr>
    </w:p>
    <w:p w14:paraId="04B65038" w14:textId="79E1C489" w:rsidR="001F772D" w:rsidRDefault="001F772D" w:rsidP="00061DF6">
      <w:pPr>
        <w:spacing w:after="120"/>
        <w:jc w:val="center"/>
        <w:rPr>
          <w:iCs/>
          <w:sz w:val="24"/>
          <w:szCs w:val="24"/>
        </w:rPr>
      </w:pPr>
    </w:p>
    <w:p w14:paraId="0D49ADED" w14:textId="77777777" w:rsidR="001F772D" w:rsidRDefault="001F772D" w:rsidP="00061DF6">
      <w:pPr>
        <w:spacing w:after="120"/>
        <w:jc w:val="center"/>
        <w:rPr>
          <w:iCs/>
          <w:sz w:val="24"/>
          <w:szCs w:val="24"/>
        </w:rPr>
      </w:pPr>
    </w:p>
    <w:p w14:paraId="08C79B92" w14:textId="77777777" w:rsidR="001F772D" w:rsidRDefault="001F772D" w:rsidP="00061DF6">
      <w:pPr>
        <w:spacing w:after="120"/>
        <w:jc w:val="center"/>
        <w:rPr>
          <w:iCs/>
          <w:sz w:val="24"/>
          <w:szCs w:val="24"/>
        </w:rPr>
      </w:pPr>
    </w:p>
    <w:p w14:paraId="01D2997B" w14:textId="77777777" w:rsidR="001F772D" w:rsidRDefault="001F772D" w:rsidP="00061DF6">
      <w:pPr>
        <w:spacing w:after="120"/>
        <w:jc w:val="center"/>
        <w:rPr>
          <w:iCs/>
          <w:sz w:val="24"/>
          <w:szCs w:val="24"/>
        </w:rPr>
      </w:pPr>
    </w:p>
    <w:p w14:paraId="235EC159" w14:textId="77777777" w:rsidR="001F772D" w:rsidRDefault="001F772D" w:rsidP="00061DF6">
      <w:pPr>
        <w:spacing w:after="120"/>
        <w:jc w:val="center"/>
        <w:rPr>
          <w:iCs/>
          <w:sz w:val="24"/>
          <w:szCs w:val="24"/>
        </w:rPr>
      </w:pPr>
    </w:p>
    <w:p w14:paraId="0DD5BAFD" w14:textId="77777777" w:rsidR="001F772D" w:rsidRDefault="001F772D" w:rsidP="00061DF6">
      <w:pPr>
        <w:spacing w:after="120"/>
        <w:jc w:val="center"/>
        <w:rPr>
          <w:iCs/>
          <w:sz w:val="24"/>
          <w:szCs w:val="24"/>
        </w:rPr>
      </w:pPr>
    </w:p>
    <w:p w14:paraId="18147C67" w14:textId="6F418219" w:rsidR="00061DF6" w:rsidRDefault="0025566B" w:rsidP="0025566B">
      <w:r>
        <w:rPr>
          <w:noProof/>
        </w:rPr>
        <w:lastRenderedPageBreak/>
        <mc:AlternateContent>
          <mc:Choice Requires="wps">
            <w:drawing>
              <wp:anchor distT="45720" distB="45720" distL="114300" distR="114300" simplePos="0" relativeHeight="251699200" behindDoc="0" locked="0" layoutInCell="1" allowOverlap="1" wp14:anchorId="3DBFE1B0" wp14:editId="7617E14E">
                <wp:simplePos x="0" y="0"/>
                <wp:positionH relativeFrom="column">
                  <wp:posOffset>2980055</wp:posOffset>
                </wp:positionH>
                <wp:positionV relativeFrom="paragraph">
                  <wp:posOffset>3116580</wp:posOffset>
                </wp:positionV>
                <wp:extent cx="3199765" cy="3536315"/>
                <wp:effectExtent l="0" t="0" r="635" b="698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9765" cy="3536315"/>
                        </a:xfrm>
                        <a:prstGeom prst="rect">
                          <a:avLst/>
                        </a:prstGeom>
                        <a:solidFill>
                          <a:srgbClr val="FFFFFF"/>
                        </a:solidFill>
                        <a:ln w="9525">
                          <a:noFill/>
                          <a:miter lim="800000"/>
                          <a:headEnd/>
                          <a:tailEnd/>
                        </a:ln>
                      </wps:spPr>
                      <wps:txbx>
                        <w:txbxContent>
                          <w:p w14:paraId="0840C8E1" w14:textId="0D2B6885" w:rsidR="00025560" w:rsidRPr="001F772D" w:rsidRDefault="001F772D" w:rsidP="001F772D">
                            <w:pPr>
                              <w:keepNext/>
                              <w:keepLines/>
                              <w:spacing w:before="200" w:after="0"/>
                              <w:outlineLvl w:val="1"/>
                              <w:rPr>
                                <w:rFonts w:asciiTheme="majorHAnsi" w:eastAsiaTheme="majorEastAsia" w:hAnsiTheme="majorHAnsi" w:cstheme="majorBidi"/>
                                <w:b/>
                                <w:bCs/>
                                <w:color w:val="4F81BD" w:themeColor="accent1"/>
                                <w:sz w:val="28"/>
                                <w:szCs w:val="28"/>
                              </w:rPr>
                            </w:pPr>
                            <w:r w:rsidRPr="001F772D">
                              <w:rPr>
                                <w:rFonts w:ascii="Segoe UI Emoji" w:eastAsiaTheme="majorEastAsia" w:hAnsi="Segoe UI Emoji" w:cs="Segoe UI Emoji"/>
                                <w:b/>
                                <w:bCs/>
                                <w:color w:val="4F81BD" w:themeColor="accent1"/>
                                <w:sz w:val="28"/>
                                <w:szCs w:val="28"/>
                              </w:rPr>
                              <w:t>📚</w:t>
                            </w:r>
                            <w:r w:rsidRPr="001F772D">
                              <w:rPr>
                                <w:rFonts w:asciiTheme="majorHAnsi" w:eastAsiaTheme="majorEastAsia" w:hAnsiTheme="majorHAnsi" w:cstheme="majorBidi"/>
                                <w:b/>
                                <w:bCs/>
                                <w:color w:val="4F81BD" w:themeColor="accent1"/>
                                <w:sz w:val="28"/>
                                <w:szCs w:val="28"/>
                              </w:rPr>
                              <w:t xml:space="preserve"> Where to Read CPT Reports?</w:t>
                            </w:r>
                          </w:p>
                          <w:p w14:paraId="4691A3E8" w14:textId="77777777" w:rsidR="001F772D" w:rsidRPr="001F772D" w:rsidRDefault="001F772D" w:rsidP="001F772D">
                            <w:pPr>
                              <w:spacing w:after="120"/>
                              <w:rPr>
                                <w:sz w:val="24"/>
                                <w:szCs w:val="24"/>
                              </w:rPr>
                            </w:pPr>
                            <w:r w:rsidRPr="001F772D">
                              <w:rPr>
                                <w:sz w:val="24"/>
                                <w:szCs w:val="24"/>
                              </w:rPr>
                              <w:t>If you have internet access:</w:t>
                            </w:r>
                            <w:r w:rsidRPr="001F772D">
                              <w:rPr>
                                <w:sz w:val="24"/>
                                <w:szCs w:val="24"/>
                              </w:rPr>
                              <w:br/>
                              <w:t>Visit: www.coe.int/en/web/cpt/home</w:t>
                            </w:r>
                          </w:p>
                          <w:p w14:paraId="3970B239" w14:textId="4C12DC99" w:rsidR="0025566B" w:rsidRDefault="001F772D" w:rsidP="00E444F6">
                            <w:pPr>
                              <w:spacing w:after="120"/>
                              <w:rPr>
                                <w:sz w:val="24"/>
                                <w:szCs w:val="24"/>
                              </w:rPr>
                            </w:pPr>
                            <w:r w:rsidRPr="001F772D">
                              <w:rPr>
                                <w:rFonts w:ascii="Segoe UI Emoji" w:hAnsi="Segoe UI Emoji" w:cs="Segoe UI Emoji"/>
                                <w:sz w:val="24"/>
                                <w:szCs w:val="24"/>
                              </w:rPr>
                              <w:t>📖</w:t>
                            </w:r>
                            <w:r w:rsidRPr="001F772D">
                              <w:rPr>
                                <w:sz w:val="24"/>
                                <w:szCs w:val="24"/>
                              </w:rPr>
                              <w:t xml:space="preserve"> Ask for the report in the prison library</w:t>
                            </w:r>
                            <w:r w:rsidRPr="001F772D">
                              <w:rPr>
                                <w:sz w:val="24"/>
                                <w:szCs w:val="24"/>
                              </w:rPr>
                              <w:br/>
                            </w:r>
                            <w:r w:rsidRPr="001F772D">
                              <w:rPr>
                                <w:rFonts w:ascii="Segoe UI Emoji" w:hAnsi="Segoe UI Emoji" w:cs="Segoe UI Emoji"/>
                                <w:sz w:val="24"/>
                                <w:szCs w:val="24"/>
                              </w:rPr>
                              <w:t>📄</w:t>
                            </w:r>
                            <w:r w:rsidRPr="001F772D">
                              <w:rPr>
                                <w:sz w:val="24"/>
                                <w:szCs w:val="24"/>
                              </w:rPr>
                              <w:t xml:space="preserve"> Or ask if the library can get a copy</w:t>
                            </w:r>
                          </w:p>
                          <w:p w14:paraId="4C54B98D" w14:textId="77777777" w:rsidR="00E444F6" w:rsidRPr="00E444F6" w:rsidRDefault="00E444F6" w:rsidP="00E444F6">
                            <w:pPr>
                              <w:spacing w:after="120"/>
                              <w:rPr>
                                <w:sz w:val="24"/>
                                <w:szCs w:val="24"/>
                              </w:rPr>
                            </w:pPr>
                          </w:p>
                          <w:p w14:paraId="15C16C1C" w14:textId="27B081CF" w:rsidR="001F772D" w:rsidRDefault="001F772D" w:rsidP="001F772D">
                            <w:pPr>
                              <w:keepNext/>
                              <w:keepLines/>
                              <w:spacing w:before="200" w:after="0"/>
                              <w:outlineLvl w:val="1"/>
                              <w:rPr>
                                <w:rFonts w:asciiTheme="majorHAnsi" w:eastAsiaTheme="majorEastAsia" w:hAnsiTheme="majorHAnsi" w:cstheme="majorBidi"/>
                                <w:b/>
                                <w:bCs/>
                                <w:color w:val="4F81BD" w:themeColor="accent1"/>
                                <w:sz w:val="28"/>
                                <w:szCs w:val="28"/>
                              </w:rPr>
                            </w:pPr>
                            <w:r w:rsidRPr="001F772D">
                              <w:rPr>
                                <w:rFonts w:ascii="Segoe UI Emoji" w:eastAsiaTheme="majorEastAsia" w:hAnsi="Segoe UI Emoji" w:cs="Segoe UI Emoji"/>
                                <w:b/>
                                <w:bCs/>
                                <w:color w:val="4F81BD" w:themeColor="accent1"/>
                                <w:sz w:val="28"/>
                                <w:szCs w:val="28"/>
                              </w:rPr>
                              <w:t>💡</w:t>
                            </w:r>
                            <w:r w:rsidRPr="001F772D">
                              <w:rPr>
                                <w:rFonts w:asciiTheme="majorHAnsi" w:eastAsiaTheme="majorEastAsia" w:hAnsiTheme="majorHAnsi" w:cstheme="majorBidi"/>
                                <w:b/>
                                <w:bCs/>
                                <w:color w:val="4F81BD" w:themeColor="accent1"/>
                                <w:sz w:val="28"/>
                                <w:szCs w:val="28"/>
                              </w:rPr>
                              <w:t xml:space="preserve"> Remember:</w:t>
                            </w:r>
                          </w:p>
                          <w:p w14:paraId="7B88EC55" w14:textId="77777777" w:rsidR="00E444F6" w:rsidRPr="00D318B5" w:rsidRDefault="00E444F6" w:rsidP="00E444F6">
                            <w:pPr>
                              <w:jc w:val="both"/>
                              <w:rPr>
                                <w:sz w:val="24"/>
                                <w:szCs w:val="24"/>
                              </w:rPr>
                            </w:pPr>
                            <w:r w:rsidRPr="00D318B5">
                              <w:rPr>
                                <w:sz w:val="24"/>
                                <w:szCs w:val="24"/>
                              </w:rPr>
                              <w:t>If you are worried about your treatment or your conditions, talk to someone you trust, like a staff member or your lawyer.</w:t>
                            </w:r>
                          </w:p>
                          <w:p w14:paraId="6C2ABD92" w14:textId="315A1EDA" w:rsidR="001F772D" w:rsidRPr="00D318B5" w:rsidRDefault="001F772D" w:rsidP="0025566B">
                            <w:pPr>
                              <w:tabs>
                                <w:tab w:val="num" w:pos="360"/>
                              </w:tabs>
                              <w:spacing w:after="80"/>
                              <w:contextualSpacing/>
                              <w:rPr>
                                <w:sz w:val="24"/>
                                <w:szCs w:val="24"/>
                              </w:rPr>
                            </w:pPr>
                          </w:p>
                          <w:p w14:paraId="3EB78872" w14:textId="77777777" w:rsidR="001F772D" w:rsidRPr="001F772D" w:rsidRDefault="001F772D" w:rsidP="001F772D">
                            <w:pPr>
                              <w:tabs>
                                <w:tab w:val="num" w:pos="360"/>
                              </w:tabs>
                              <w:spacing w:after="80"/>
                              <w:ind w:left="360" w:hanging="360"/>
                              <w:contextualSpacing/>
                              <w:rPr>
                                <w:sz w:val="24"/>
                                <w:szCs w:val="24"/>
                              </w:rPr>
                            </w:pPr>
                            <w:r w:rsidRPr="00D318B5">
                              <w:rPr>
                                <w:sz w:val="24"/>
                                <w:szCs w:val="24"/>
                              </w:rPr>
                              <w:t>You have a voice — and it matters</w:t>
                            </w:r>
                          </w:p>
                          <w:p w14:paraId="3BB47AA7" w14:textId="1107B552" w:rsidR="001F772D" w:rsidRDefault="001F772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BFE1B0" id="_x0000_s1030" type="#_x0000_t202" style="position:absolute;margin-left:234.65pt;margin-top:245.4pt;width:251.95pt;height:278.45pt;z-index:2516992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" stroked="f">
                <v:textbox>
                  <w:txbxContent>
                    <w:p w14:paraId="0840C8E1" w14:textId="0D2B6885" w:rsidR="00025560" w:rsidRPr="001F772D" w:rsidRDefault="001F772D" w:rsidP="001F772D">
                      <w:pPr>
                        <w:keepNext/>
                        <w:keepLines/>
                        <w:spacing w:before="200" w:after="0"/>
                        <w:outlineLvl w:val="1"/>
                        <w:rPr>
                          <w:rFonts w:asciiTheme="majorHAnsi" w:eastAsiaTheme="majorEastAsia" w:hAnsiTheme="majorHAnsi" w:cstheme="majorBidi"/>
                          <w:b/>
                          <w:bCs/>
                          <w:color w:val="4F81BD" w:themeColor="accent1"/>
                          <w:sz w:val="28"/>
                          <w:szCs w:val="28"/>
                        </w:rPr>
                      </w:pPr>
                      <w:r w:rsidRPr="001F772D">
                        <w:rPr>
                          <w:rFonts w:ascii="Segoe UI Emoji" w:eastAsiaTheme="majorEastAsia" w:hAnsi="Segoe UI Emoji" w:cs="Segoe UI Emoji"/>
                          <w:b/>
                          <w:bCs/>
                          <w:color w:val="4F81BD" w:themeColor="accent1"/>
                          <w:sz w:val="28"/>
                          <w:szCs w:val="28"/>
                        </w:rPr>
                        <w:t>📚</w:t>
                      </w:r>
                      <w:r w:rsidRPr="001F772D">
                        <w:rPr>
                          <w:rFonts w:asciiTheme="majorHAnsi" w:eastAsiaTheme="majorEastAsia" w:hAnsiTheme="majorHAnsi" w:cstheme="majorBidi"/>
                          <w:b/>
                          <w:bCs/>
                          <w:color w:val="4F81BD" w:themeColor="accent1"/>
                          <w:sz w:val="28"/>
                          <w:szCs w:val="28"/>
                        </w:rPr>
                        <w:t xml:space="preserve"> Where to Read CPT Reports?</w:t>
                      </w:r>
                    </w:p>
                    <w:p w14:paraId="4691A3E8" w14:textId="77777777" w:rsidR="001F772D" w:rsidRPr="001F772D" w:rsidRDefault="001F772D" w:rsidP="001F772D">
                      <w:pPr>
                        <w:spacing w:after="120"/>
                        <w:rPr>
                          <w:sz w:val="24"/>
                          <w:szCs w:val="24"/>
                        </w:rPr>
                      </w:pPr>
                      <w:r w:rsidRPr="001F772D">
                        <w:rPr>
                          <w:sz w:val="24"/>
                          <w:szCs w:val="24"/>
                        </w:rPr>
                        <w:t>If you have internet access:</w:t>
                      </w:r>
                      <w:r w:rsidRPr="001F772D">
                        <w:rPr>
                          <w:sz w:val="24"/>
                          <w:szCs w:val="24"/>
                        </w:rPr>
                        <w:br/>
                        <w:t>Visit: www.coe.int/en/web/cpt/home</w:t>
                      </w:r>
                    </w:p>
                    <w:p w14:paraId="3970B239" w14:textId="4C12DC99" w:rsidR="0025566B" w:rsidRDefault="001F772D" w:rsidP="00E444F6">
                      <w:pPr>
                        <w:spacing w:after="120"/>
                        <w:rPr>
                          <w:sz w:val="24"/>
                          <w:szCs w:val="24"/>
                        </w:rPr>
                      </w:pPr>
                      <w:r w:rsidRPr="001F772D">
                        <w:rPr>
                          <w:rFonts w:ascii="Segoe UI Emoji" w:hAnsi="Segoe UI Emoji" w:cs="Segoe UI Emoji"/>
                          <w:sz w:val="24"/>
                          <w:szCs w:val="24"/>
                        </w:rPr>
                        <w:t>📖</w:t>
                      </w:r>
                      <w:r w:rsidRPr="001F772D">
                        <w:rPr>
                          <w:sz w:val="24"/>
                          <w:szCs w:val="24"/>
                        </w:rPr>
                        <w:t xml:space="preserve"> Ask for the report in the prison library</w:t>
                      </w:r>
                      <w:r w:rsidRPr="001F772D">
                        <w:rPr>
                          <w:sz w:val="24"/>
                          <w:szCs w:val="24"/>
                        </w:rPr>
                        <w:br/>
                      </w:r>
                      <w:r w:rsidRPr="001F772D">
                        <w:rPr>
                          <w:rFonts w:ascii="Segoe UI Emoji" w:hAnsi="Segoe UI Emoji" w:cs="Segoe UI Emoji"/>
                          <w:sz w:val="24"/>
                          <w:szCs w:val="24"/>
                        </w:rPr>
                        <w:t>📄</w:t>
                      </w:r>
                      <w:r w:rsidRPr="001F772D">
                        <w:rPr>
                          <w:sz w:val="24"/>
                          <w:szCs w:val="24"/>
                        </w:rPr>
                        <w:t xml:space="preserve"> Or ask if the library can get a copy</w:t>
                      </w:r>
                    </w:p>
                    <w:p w14:paraId="4C54B98D" w14:textId="77777777" w:rsidR="00E444F6" w:rsidRPr="00E444F6" w:rsidRDefault="00E444F6" w:rsidP="00E444F6">
                      <w:pPr>
                        <w:spacing w:after="120"/>
                        <w:rPr>
                          <w:sz w:val="24"/>
                          <w:szCs w:val="24"/>
                        </w:rPr>
                      </w:pPr>
                    </w:p>
                    <w:p w14:paraId="15C16C1C" w14:textId="27B081CF" w:rsidR="001F772D" w:rsidRDefault="001F772D" w:rsidP="001F772D">
                      <w:pPr>
                        <w:keepNext/>
                        <w:keepLines/>
                        <w:spacing w:before="200" w:after="0"/>
                        <w:outlineLvl w:val="1"/>
                        <w:rPr>
                          <w:rFonts w:asciiTheme="majorHAnsi" w:eastAsiaTheme="majorEastAsia" w:hAnsiTheme="majorHAnsi" w:cstheme="majorBidi"/>
                          <w:b/>
                          <w:bCs/>
                          <w:color w:val="4F81BD" w:themeColor="accent1"/>
                          <w:sz w:val="28"/>
                          <w:szCs w:val="28"/>
                        </w:rPr>
                      </w:pPr>
                      <w:r w:rsidRPr="001F772D">
                        <w:rPr>
                          <w:rFonts w:ascii="Segoe UI Emoji" w:eastAsiaTheme="majorEastAsia" w:hAnsi="Segoe UI Emoji" w:cs="Segoe UI Emoji"/>
                          <w:b/>
                          <w:bCs/>
                          <w:color w:val="4F81BD" w:themeColor="accent1"/>
                          <w:sz w:val="28"/>
                          <w:szCs w:val="28"/>
                        </w:rPr>
                        <w:t>💡</w:t>
                      </w:r>
                      <w:r w:rsidRPr="001F772D">
                        <w:rPr>
                          <w:rFonts w:asciiTheme="majorHAnsi" w:eastAsiaTheme="majorEastAsia" w:hAnsiTheme="majorHAnsi" w:cstheme="majorBidi"/>
                          <w:b/>
                          <w:bCs/>
                          <w:color w:val="4F81BD" w:themeColor="accent1"/>
                          <w:sz w:val="28"/>
                          <w:szCs w:val="28"/>
                        </w:rPr>
                        <w:t xml:space="preserve"> Remember:</w:t>
                      </w:r>
                    </w:p>
                    <w:p w14:paraId="7B88EC55" w14:textId="77777777" w:rsidR="00E444F6" w:rsidRPr="00D318B5" w:rsidRDefault="00E444F6" w:rsidP="00E444F6">
                      <w:pPr>
                        <w:jc w:val="both"/>
                        <w:rPr>
                          <w:sz w:val="24"/>
                          <w:szCs w:val="24"/>
                        </w:rPr>
                      </w:pPr>
                      <w:r w:rsidRPr="00D318B5">
                        <w:rPr>
                          <w:sz w:val="24"/>
                          <w:szCs w:val="24"/>
                        </w:rPr>
                        <w:t>If you are worried about your treatment or your conditions, talk to someone you trust, like a staff member or your lawyer.</w:t>
                      </w:r>
                    </w:p>
                    <w:p w14:paraId="6C2ABD92" w14:textId="315A1EDA" w:rsidR="001F772D" w:rsidRPr="00D318B5" w:rsidRDefault="001F772D" w:rsidP="0025566B">
                      <w:pPr>
                        <w:tabs>
                          <w:tab w:val="num" w:pos="360"/>
                        </w:tabs>
                        <w:spacing w:after="80"/>
                        <w:contextualSpacing/>
                        <w:rPr>
                          <w:sz w:val="24"/>
                          <w:szCs w:val="24"/>
                        </w:rPr>
                      </w:pPr>
                    </w:p>
                    <w:p w14:paraId="3EB78872" w14:textId="77777777" w:rsidR="001F772D" w:rsidRPr="001F772D" w:rsidRDefault="001F772D" w:rsidP="001F772D">
                      <w:pPr>
                        <w:tabs>
                          <w:tab w:val="num" w:pos="360"/>
                        </w:tabs>
                        <w:spacing w:after="80"/>
                        <w:ind w:left="360" w:hanging="360"/>
                        <w:contextualSpacing/>
                        <w:rPr>
                          <w:sz w:val="24"/>
                          <w:szCs w:val="24"/>
                        </w:rPr>
                      </w:pPr>
                      <w:r w:rsidRPr="00D318B5">
                        <w:rPr>
                          <w:sz w:val="24"/>
                          <w:szCs w:val="24"/>
                        </w:rPr>
                        <w:t>You have a voice — and it matters</w:t>
                      </w:r>
                    </w:p>
                    <w:p w14:paraId="3BB47AA7" w14:textId="1107B552" w:rsidR="001F772D" w:rsidRDefault="001F772D"/>
                  </w:txbxContent>
                </v:textbox>
                <w10:wrap type="square"/>
              </v:shape>
            </w:pict>
          </mc:Fallback>
        </mc:AlternateContent>
      </w:r>
      <w:r>
        <w:rPr>
          <w:noProof/>
        </w:rPr>
        <mc:AlternateContent>
          <mc:Choice Requires="wps">
            <w:drawing>
              <wp:anchor distT="45720" distB="45720" distL="114300" distR="114300" simplePos="0" relativeHeight="251669504" behindDoc="0" locked="0" layoutInCell="1" allowOverlap="1" wp14:anchorId="6EF8DAD2" wp14:editId="3A314D2A">
                <wp:simplePos x="0" y="0"/>
                <wp:positionH relativeFrom="column">
                  <wp:posOffset>-419100</wp:posOffset>
                </wp:positionH>
                <wp:positionV relativeFrom="paragraph">
                  <wp:posOffset>3086100</wp:posOffset>
                </wp:positionV>
                <wp:extent cx="3093720" cy="3390900"/>
                <wp:effectExtent l="0" t="0" r="0" b="0"/>
                <wp:wrapSquare wrapText="bothSides"/>
                <wp:docPr id="15189296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3720" cy="3390900"/>
                        </a:xfrm>
                        <a:prstGeom prst="rect">
                          <a:avLst/>
                        </a:prstGeom>
                        <a:solidFill>
                          <a:srgbClr val="FFFFFF"/>
                        </a:solidFill>
                        <a:ln w="9525">
                          <a:noFill/>
                          <a:miter lim="800000"/>
                          <a:headEnd/>
                          <a:tailEnd/>
                        </a:ln>
                      </wps:spPr>
                      <wps:txbx>
                        <w:txbxContent>
                          <w:p w14:paraId="4821D6AE" w14:textId="77777777" w:rsidR="001F772D" w:rsidRDefault="001F772D" w:rsidP="001F772D">
                            <w:pPr>
                              <w:pStyle w:val="Heading2"/>
                              <w:rPr>
                                <w:sz w:val="28"/>
                                <w:szCs w:val="28"/>
                              </w:rPr>
                            </w:pPr>
                            <w:r w:rsidRPr="001F772D">
                              <w:rPr>
                                <w:sz w:val="28"/>
                                <w:szCs w:val="28"/>
                              </w:rPr>
                              <w:t>✉️ How Can You Contact the CPT?</w:t>
                            </w:r>
                          </w:p>
                          <w:p w14:paraId="29F6A4F2" w14:textId="77777777" w:rsidR="00025560" w:rsidRPr="00025560" w:rsidRDefault="00025560" w:rsidP="00025560"/>
                          <w:p w14:paraId="5D64DE9A" w14:textId="33720E3F" w:rsidR="0025566B" w:rsidRPr="00D318B5" w:rsidRDefault="001F772D" w:rsidP="001F772D">
                            <w:pPr>
                              <w:spacing w:after="120"/>
                              <w:rPr>
                                <w:sz w:val="24"/>
                                <w:szCs w:val="24"/>
                              </w:rPr>
                            </w:pPr>
                            <w:r w:rsidRPr="00D318B5">
                              <w:rPr>
                                <w:sz w:val="24"/>
                                <w:szCs w:val="24"/>
                              </w:rPr>
                              <w:t xml:space="preserve">You can send them a private letter. </w:t>
                            </w:r>
                          </w:p>
                          <w:p w14:paraId="2DAA4DC8" w14:textId="31492032" w:rsidR="001F772D" w:rsidRPr="001F772D" w:rsidRDefault="001F772D" w:rsidP="001F772D">
                            <w:pPr>
                              <w:spacing w:after="120"/>
                              <w:rPr>
                                <w:sz w:val="24"/>
                                <w:szCs w:val="24"/>
                              </w:rPr>
                            </w:pPr>
                            <w:r w:rsidRPr="00D318B5">
                              <w:rPr>
                                <w:sz w:val="24"/>
                                <w:szCs w:val="24"/>
                              </w:rPr>
                              <w:t>📬 Address:</w:t>
                            </w:r>
                          </w:p>
                          <w:p w14:paraId="7976B131" w14:textId="77777777" w:rsidR="001F772D" w:rsidRPr="001F772D" w:rsidRDefault="001F772D" w:rsidP="001F772D">
                            <w:pPr>
                              <w:spacing w:after="120"/>
                              <w:rPr>
                                <w:sz w:val="24"/>
                                <w:szCs w:val="24"/>
                              </w:rPr>
                            </w:pPr>
                            <w:r w:rsidRPr="001F772D">
                              <w:rPr>
                                <w:sz w:val="24"/>
                                <w:szCs w:val="24"/>
                              </w:rPr>
                              <w:t>CPT Secretariat</w:t>
                            </w:r>
                            <w:r w:rsidRPr="001F772D">
                              <w:rPr>
                                <w:sz w:val="24"/>
                                <w:szCs w:val="24"/>
                              </w:rPr>
                              <w:br/>
                              <w:t>Council of Europe</w:t>
                            </w:r>
                            <w:r w:rsidRPr="001F772D">
                              <w:rPr>
                                <w:sz w:val="24"/>
                                <w:szCs w:val="24"/>
                              </w:rPr>
                              <w:br/>
                              <w:t>F-67075 Strasbourg Cedex</w:t>
                            </w:r>
                            <w:r w:rsidRPr="001F772D">
                              <w:rPr>
                                <w:sz w:val="24"/>
                                <w:szCs w:val="24"/>
                              </w:rPr>
                              <w:br/>
                              <w:t>France</w:t>
                            </w:r>
                          </w:p>
                          <w:p w14:paraId="67F1C1A3" w14:textId="77777777" w:rsidR="00025560" w:rsidRDefault="001F772D" w:rsidP="001F772D">
                            <w:pPr>
                              <w:spacing w:after="120"/>
                              <w:rPr>
                                <w:sz w:val="24"/>
                                <w:szCs w:val="24"/>
                              </w:rPr>
                            </w:pPr>
                            <w:r w:rsidRPr="001F772D">
                              <w:rPr>
                                <w:sz w:val="24"/>
                                <w:szCs w:val="24"/>
                              </w:rPr>
                              <w:t xml:space="preserve">📞 Phone: </w:t>
                            </w:r>
                          </w:p>
                          <w:p w14:paraId="5978A633" w14:textId="531857EB" w:rsidR="001F772D" w:rsidRPr="001F772D" w:rsidRDefault="001F772D" w:rsidP="001F772D">
                            <w:pPr>
                              <w:spacing w:after="120"/>
                              <w:rPr>
                                <w:sz w:val="24"/>
                                <w:szCs w:val="24"/>
                              </w:rPr>
                            </w:pPr>
                            <w:r w:rsidRPr="001F772D">
                              <w:rPr>
                                <w:sz w:val="24"/>
                                <w:szCs w:val="24"/>
                              </w:rPr>
                              <w:t>+33 388 412772</w:t>
                            </w:r>
                          </w:p>
                          <w:p w14:paraId="048CE70B" w14:textId="77777777" w:rsidR="001F772D" w:rsidRPr="001F772D" w:rsidRDefault="001F772D" w:rsidP="001F772D">
                            <w:pPr>
                              <w:spacing w:after="120"/>
                              <w:rPr>
                                <w:sz w:val="24"/>
                                <w:szCs w:val="24"/>
                              </w:rPr>
                            </w:pPr>
                            <w:r w:rsidRPr="001F772D">
                              <w:rPr>
                                <w:sz w:val="24"/>
                                <w:szCs w:val="24"/>
                              </w:rPr>
                              <w:t>🌐 Website: www.coe.int/en/web/cpt/home</w:t>
                            </w:r>
                          </w:p>
                          <w:p w14:paraId="61E3FB7E" w14:textId="37F2B503" w:rsidR="001F772D" w:rsidRDefault="001F772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F8DAD2" id="_x0000_s1031" type="#_x0000_t202" style="position:absolute;margin-left:-33pt;margin-top:243pt;width:243.6pt;height:267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" stroked="f">
                <v:textbox>
                  <w:txbxContent>
                    <w:p w14:paraId="4821D6AE" w14:textId="77777777" w:rsidR="001F772D" w:rsidRDefault="001F772D" w:rsidP="001F772D">
                      <w:pPr>
                        <w:pStyle w:val="Heading2"/>
                        <w:rPr>
                          <w:sz w:val="28"/>
                          <w:szCs w:val="28"/>
                        </w:rPr>
                      </w:pPr>
                      <w:r w:rsidRPr="001F772D">
                        <w:rPr>
                          <w:sz w:val="28"/>
                          <w:szCs w:val="28"/>
                        </w:rPr>
                        <w:t>✉️ How Can You Contact the CPT?</w:t>
                      </w:r>
                    </w:p>
                    <w:p w14:paraId="29F6A4F2" w14:textId="77777777" w:rsidR="00025560" w:rsidRPr="00025560" w:rsidRDefault="00025560" w:rsidP="00025560"/>
                    <w:p w14:paraId="5D64DE9A" w14:textId="33720E3F" w:rsidR="0025566B" w:rsidRPr="00D318B5" w:rsidRDefault="001F772D" w:rsidP="001F772D">
                      <w:pPr>
                        <w:spacing w:after="120"/>
                        <w:rPr>
                          <w:sz w:val="24"/>
                          <w:szCs w:val="24"/>
                        </w:rPr>
                      </w:pPr>
                      <w:r w:rsidRPr="00D318B5">
                        <w:rPr>
                          <w:sz w:val="24"/>
                          <w:szCs w:val="24"/>
                        </w:rPr>
                        <w:t xml:space="preserve">You can send them a private letter. </w:t>
                      </w:r>
                    </w:p>
                    <w:p w14:paraId="2DAA4DC8" w14:textId="31492032" w:rsidR="001F772D" w:rsidRPr="001F772D" w:rsidRDefault="001F772D" w:rsidP="001F772D">
                      <w:pPr>
                        <w:spacing w:after="120"/>
                        <w:rPr>
                          <w:sz w:val="24"/>
                          <w:szCs w:val="24"/>
                        </w:rPr>
                      </w:pPr>
                      <w:r w:rsidRPr="00D318B5">
                        <w:rPr>
                          <w:sz w:val="24"/>
                          <w:szCs w:val="24"/>
                        </w:rPr>
                        <w:t>📬 Address:</w:t>
                      </w:r>
                    </w:p>
                    <w:p w14:paraId="7976B131" w14:textId="77777777" w:rsidR="001F772D" w:rsidRPr="001F772D" w:rsidRDefault="001F772D" w:rsidP="001F772D">
                      <w:pPr>
                        <w:spacing w:after="120"/>
                        <w:rPr>
                          <w:sz w:val="24"/>
                          <w:szCs w:val="24"/>
                        </w:rPr>
                      </w:pPr>
                      <w:r w:rsidRPr="001F772D">
                        <w:rPr>
                          <w:sz w:val="24"/>
                          <w:szCs w:val="24"/>
                        </w:rPr>
                        <w:t>CPT Secretariat</w:t>
                      </w:r>
                      <w:r w:rsidRPr="001F772D">
                        <w:rPr>
                          <w:sz w:val="24"/>
                          <w:szCs w:val="24"/>
                        </w:rPr>
                        <w:br/>
                        <w:t>Council of Europe</w:t>
                      </w:r>
                      <w:r w:rsidRPr="001F772D">
                        <w:rPr>
                          <w:sz w:val="24"/>
                          <w:szCs w:val="24"/>
                        </w:rPr>
                        <w:br/>
                        <w:t>F-67075 Strasbourg Cedex</w:t>
                      </w:r>
                      <w:r w:rsidRPr="001F772D">
                        <w:rPr>
                          <w:sz w:val="24"/>
                          <w:szCs w:val="24"/>
                        </w:rPr>
                        <w:br/>
                        <w:t>France</w:t>
                      </w:r>
                    </w:p>
                    <w:p w14:paraId="67F1C1A3" w14:textId="77777777" w:rsidR="00025560" w:rsidRDefault="001F772D" w:rsidP="001F772D">
                      <w:pPr>
                        <w:spacing w:after="120"/>
                        <w:rPr>
                          <w:sz w:val="24"/>
                          <w:szCs w:val="24"/>
                        </w:rPr>
                      </w:pPr>
                      <w:r w:rsidRPr="001F772D">
                        <w:rPr>
                          <w:sz w:val="24"/>
                          <w:szCs w:val="24"/>
                        </w:rPr>
                        <w:t xml:space="preserve">📞 Phone: </w:t>
                      </w:r>
                    </w:p>
                    <w:p w14:paraId="5978A633" w14:textId="531857EB" w:rsidR="001F772D" w:rsidRPr="001F772D" w:rsidRDefault="001F772D" w:rsidP="001F772D">
                      <w:pPr>
                        <w:spacing w:after="120"/>
                        <w:rPr>
                          <w:sz w:val="24"/>
                          <w:szCs w:val="24"/>
                        </w:rPr>
                      </w:pPr>
                      <w:r w:rsidRPr="001F772D">
                        <w:rPr>
                          <w:sz w:val="24"/>
                          <w:szCs w:val="24"/>
                        </w:rPr>
                        <w:t>+33 388 412772</w:t>
                      </w:r>
                    </w:p>
                    <w:p w14:paraId="048CE70B" w14:textId="77777777" w:rsidR="001F772D" w:rsidRPr="001F772D" w:rsidRDefault="001F772D" w:rsidP="001F772D">
                      <w:pPr>
                        <w:spacing w:after="120"/>
                        <w:rPr>
                          <w:sz w:val="24"/>
                          <w:szCs w:val="24"/>
                        </w:rPr>
                      </w:pPr>
                      <w:r w:rsidRPr="001F772D">
                        <w:rPr>
                          <w:sz w:val="24"/>
                          <w:szCs w:val="24"/>
                        </w:rPr>
                        <w:t>🌐 Website: www.coe.int/en/web/cpt/home</w:t>
                      </w:r>
                    </w:p>
                    <w:p w14:paraId="61E3FB7E" w14:textId="37F2B503" w:rsidR="001F772D" w:rsidRDefault="001F772D"/>
                  </w:txbxContent>
                </v:textbox>
                <w10:wrap type="square"/>
              </v:shape>
            </w:pict>
          </mc:Fallback>
        </mc:AlternateContent>
      </w:r>
      <w:r w:rsidR="00025560">
        <w:rPr>
          <w:noProof/>
        </w:rPr>
        <mc:AlternateContent>
          <mc:Choice Requires="wps">
            <w:drawing>
              <wp:anchor distT="45720" distB="45720" distL="114300" distR="114300" simplePos="0" relativeHeight="251620352" behindDoc="0" locked="0" layoutInCell="1" allowOverlap="1" wp14:anchorId="6A97B6B2" wp14:editId="1716E13D">
                <wp:simplePos x="0" y="0"/>
                <wp:positionH relativeFrom="column">
                  <wp:posOffset>-441325</wp:posOffset>
                </wp:positionH>
                <wp:positionV relativeFrom="paragraph">
                  <wp:posOffset>0</wp:posOffset>
                </wp:positionV>
                <wp:extent cx="3115310" cy="3008630"/>
                <wp:effectExtent l="0" t="0" r="8890" b="1270"/>
                <wp:wrapSquare wrapText="bothSides"/>
                <wp:docPr id="171656784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5310" cy="3008630"/>
                        </a:xfrm>
                        <a:prstGeom prst="rect">
                          <a:avLst/>
                        </a:prstGeom>
                        <a:solidFill>
                          <a:srgbClr val="FFFFFF"/>
                        </a:solidFill>
                        <a:ln w="9525">
                          <a:noFill/>
                          <a:miter lim="800000"/>
                          <a:headEnd/>
                          <a:tailEnd/>
                        </a:ln>
                      </wps:spPr>
                      <wps:txbx>
                        <w:txbxContent>
                          <w:p w14:paraId="7B3E090B" w14:textId="469BCBDE" w:rsidR="00025560" w:rsidRDefault="001F772D" w:rsidP="00A12F90">
                            <w:pPr>
                              <w:pStyle w:val="Heading2"/>
                              <w:rPr>
                                <w:sz w:val="28"/>
                                <w:szCs w:val="28"/>
                              </w:rPr>
                            </w:pPr>
                            <w:r w:rsidRPr="001F772D">
                              <w:rPr>
                                <w:rFonts w:ascii="Segoe UI Emoji" w:hAnsi="Segoe UI Emoji" w:cs="Segoe UI Emoji"/>
                                <w:sz w:val="28"/>
                                <w:szCs w:val="28"/>
                              </w:rPr>
                              <w:t>📢</w:t>
                            </w:r>
                            <w:r w:rsidRPr="001F772D">
                              <w:rPr>
                                <w:sz w:val="28"/>
                                <w:szCs w:val="28"/>
                              </w:rPr>
                              <w:t xml:space="preserve"> Why Should You Know About the CPT?</w:t>
                            </w:r>
                          </w:p>
                          <w:p w14:paraId="403A96EA" w14:textId="77777777" w:rsidR="00A12F90" w:rsidRPr="00A12F90" w:rsidRDefault="00A12F90" w:rsidP="00A12F90"/>
                          <w:p w14:paraId="21C3404E" w14:textId="77777777" w:rsidR="001F772D" w:rsidRPr="001F772D" w:rsidRDefault="001F772D" w:rsidP="001F772D">
                            <w:pPr>
                              <w:spacing w:after="120"/>
                              <w:rPr>
                                <w:sz w:val="24"/>
                                <w:szCs w:val="24"/>
                              </w:rPr>
                            </w:pPr>
                            <w:r w:rsidRPr="001F772D">
                              <w:rPr>
                                <w:sz w:val="24"/>
                                <w:szCs w:val="24"/>
                              </w:rPr>
                              <w:t>Research shows most people in prison:</w:t>
                            </w:r>
                          </w:p>
                          <w:p w14:paraId="5A86ADB3" w14:textId="77777777" w:rsidR="001F772D" w:rsidRPr="001F772D" w:rsidRDefault="001F772D" w:rsidP="001F772D">
                            <w:pPr>
                              <w:pStyle w:val="ListBullet"/>
                              <w:spacing w:after="80"/>
                              <w:rPr>
                                <w:sz w:val="24"/>
                                <w:szCs w:val="24"/>
                              </w:rPr>
                            </w:pPr>
                            <w:r w:rsidRPr="001F772D">
                              <w:rPr>
                                <w:sz w:val="24"/>
                                <w:szCs w:val="24"/>
                              </w:rPr>
                              <w:t>Have never heard of the CPT</w:t>
                            </w:r>
                          </w:p>
                          <w:p w14:paraId="7BC2A329" w14:textId="77777777" w:rsidR="001F772D" w:rsidRPr="001F772D" w:rsidRDefault="001F772D" w:rsidP="001F772D">
                            <w:pPr>
                              <w:pStyle w:val="ListBullet"/>
                              <w:spacing w:after="80"/>
                              <w:rPr>
                                <w:sz w:val="24"/>
                                <w:szCs w:val="24"/>
                              </w:rPr>
                            </w:pPr>
                            <w:r w:rsidRPr="001F772D">
                              <w:rPr>
                                <w:sz w:val="24"/>
                                <w:szCs w:val="24"/>
                              </w:rPr>
                              <w:t>Don’t know what it does</w:t>
                            </w:r>
                          </w:p>
                          <w:p w14:paraId="74FA54C0" w14:textId="23874BAC" w:rsidR="001F772D" w:rsidRPr="00D318B5" w:rsidRDefault="001F772D" w:rsidP="001F772D">
                            <w:pPr>
                              <w:pStyle w:val="ListBullet"/>
                              <w:spacing w:after="80"/>
                              <w:rPr>
                                <w:sz w:val="24"/>
                                <w:szCs w:val="24"/>
                              </w:rPr>
                            </w:pPr>
                            <w:r w:rsidRPr="00D318B5">
                              <w:rPr>
                                <w:sz w:val="24"/>
                                <w:szCs w:val="24"/>
                              </w:rPr>
                              <w:t>Don’t know</w:t>
                            </w:r>
                            <w:r w:rsidR="0025566B" w:rsidRPr="00D318B5">
                              <w:rPr>
                                <w:sz w:val="24"/>
                                <w:szCs w:val="24"/>
                              </w:rPr>
                              <w:t xml:space="preserve"> if</w:t>
                            </w:r>
                            <w:r w:rsidRPr="00D318B5">
                              <w:rPr>
                                <w:sz w:val="24"/>
                                <w:szCs w:val="24"/>
                              </w:rPr>
                              <w:t xml:space="preserve"> it is okay to talk to them</w:t>
                            </w:r>
                          </w:p>
                          <w:p w14:paraId="42924981" w14:textId="77777777" w:rsidR="001F772D" w:rsidRPr="00D318B5" w:rsidRDefault="001F772D" w:rsidP="001F772D">
                            <w:pPr>
                              <w:spacing w:after="120"/>
                              <w:rPr>
                                <w:sz w:val="24"/>
                                <w:szCs w:val="24"/>
                              </w:rPr>
                            </w:pPr>
                            <w:r w:rsidRPr="00D318B5">
                              <w:rPr>
                                <w:sz w:val="24"/>
                                <w:szCs w:val="24"/>
                              </w:rPr>
                              <w:t>When people learn more, they feel:</w:t>
                            </w:r>
                          </w:p>
                          <w:p w14:paraId="011AA82B" w14:textId="5919DFA0" w:rsidR="001F772D" w:rsidRPr="001F772D" w:rsidRDefault="001F772D" w:rsidP="00B52309">
                            <w:pPr>
                              <w:pStyle w:val="ListBullet"/>
                              <w:numPr>
                                <w:ilvl w:val="0"/>
                                <w:numId w:val="0"/>
                              </w:numPr>
                              <w:spacing w:after="80"/>
                              <w:ind w:left="360" w:hanging="360"/>
                              <w:rPr>
                                <w:sz w:val="24"/>
                                <w:szCs w:val="24"/>
                              </w:rPr>
                            </w:pPr>
                            <w:r w:rsidRPr="00D318B5">
                              <w:rPr>
                                <w:sz w:val="24"/>
                                <w:szCs w:val="24"/>
                              </w:rPr>
                              <w:t>👍</w:t>
                            </w:r>
                            <w:r w:rsidR="00A12F90" w:rsidRPr="00D318B5">
                              <w:rPr>
                                <w:sz w:val="24"/>
                                <w:szCs w:val="24"/>
                              </w:rPr>
                              <w:t xml:space="preserve"> </w:t>
                            </w:r>
                            <w:r w:rsidR="00867259" w:rsidRPr="00D318B5">
                              <w:rPr>
                                <w:sz w:val="24"/>
                                <w:szCs w:val="24"/>
                              </w:rPr>
                              <w:t>Better</w:t>
                            </w:r>
                            <w:r w:rsidR="00A12F90" w:rsidRPr="00D318B5">
                              <w:rPr>
                                <w:sz w:val="24"/>
                                <w:szCs w:val="24"/>
                              </w:rPr>
                              <w:t xml:space="preserve"> informed about</w:t>
                            </w:r>
                            <w:r w:rsidRPr="00D318B5">
                              <w:rPr>
                                <w:sz w:val="24"/>
                                <w:szCs w:val="24"/>
                              </w:rPr>
                              <w:t xml:space="preserve"> the CPT</w:t>
                            </w:r>
                          </w:p>
                          <w:p w14:paraId="76B225FA" w14:textId="337D082E" w:rsidR="001F772D" w:rsidRPr="001F772D" w:rsidRDefault="001F772D" w:rsidP="00B52309">
                            <w:pPr>
                              <w:pStyle w:val="ListBullet"/>
                              <w:numPr>
                                <w:ilvl w:val="0"/>
                                <w:numId w:val="0"/>
                              </w:numPr>
                              <w:spacing w:after="80"/>
                              <w:ind w:left="360" w:hanging="360"/>
                              <w:rPr>
                                <w:sz w:val="24"/>
                                <w:szCs w:val="24"/>
                              </w:rPr>
                            </w:pPr>
                            <w:r w:rsidRPr="001F772D">
                              <w:rPr>
                                <w:sz w:val="24"/>
                                <w:szCs w:val="24"/>
                              </w:rPr>
                              <w:t>👍</w:t>
                            </w:r>
                            <w:r w:rsidR="0025566B">
                              <w:rPr>
                                <w:sz w:val="24"/>
                                <w:szCs w:val="24"/>
                              </w:rPr>
                              <w:t xml:space="preserve"> </w:t>
                            </w:r>
                            <w:r w:rsidRPr="001F772D">
                              <w:rPr>
                                <w:sz w:val="24"/>
                                <w:szCs w:val="24"/>
                              </w:rPr>
                              <w:t>Glad that someone checks on prison conditions</w:t>
                            </w:r>
                          </w:p>
                          <w:p w14:paraId="051C053F" w14:textId="1251376E" w:rsidR="001F772D" w:rsidRDefault="001F772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97B6B2" id="_x0000_s1032" type="#_x0000_t202" style="position:absolute;margin-left:-34.75pt;margin-top:0;width:245.3pt;height:236.9pt;z-index:2516203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" stroked="f">
                <v:textbox>
                  <w:txbxContent>
                    <w:p w14:paraId="7B3E090B" w14:textId="469BCBDE" w:rsidR="00025560" w:rsidRDefault="001F772D" w:rsidP="00A12F90">
                      <w:pPr>
                        <w:pStyle w:val="Heading2"/>
                        <w:rPr>
                          <w:sz w:val="28"/>
                          <w:szCs w:val="28"/>
                        </w:rPr>
                      </w:pPr>
                      <w:r w:rsidRPr="001F772D">
                        <w:rPr>
                          <w:rFonts w:ascii="Segoe UI Emoji" w:hAnsi="Segoe UI Emoji" w:cs="Segoe UI Emoji"/>
                          <w:sz w:val="28"/>
                          <w:szCs w:val="28"/>
                        </w:rPr>
                        <w:t>📢</w:t>
                      </w:r>
                      <w:r w:rsidRPr="001F772D">
                        <w:rPr>
                          <w:sz w:val="28"/>
                          <w:szCs w:val="28"/>
                        </w:rPr>
                        <w:t xml:space="preserve"> Why Should You Know About the CPT?</w:t>
                      </w:r>
                    </w:p>
                    <w:p w14:paraId="403A96EA" w14:textId="77777777" w:rsidR="00A12F90" w:rsidRPr="00A12F90" w:rsidRDefault="00A12F90" w:rsidP="00A12F90"/>
                    <w:p w14:paraId="21C3404E" w14:textId="77777777" w:rsidR="001F772D" w:rsidRPr="001F772D" w:rsidRDefault="001F772D" w:rsidP="001F772D">
                      <w:pPr>
                        <w:spacing w:after="120"/>
                        <w:rPr>
                          <w:sz w:val="24"/>
                          <w:szCs w:val="24"/>
                        </w:rPr>
                      </w:pPr>
                      <w:r w:rsidRPr="001F772D">
                        <w:rPr>
                          <w:sz w:val="24"/>
                          <w:szCs w:val="24"/>
                        </w:rPr>
                        <w:t>Research shows most people in prison:</w:t>
                      </w:r>
                    </w:p>
                    <w:p w14:paraId="5A86ADB3" w14:textId="77777777" w:rsidR="001F772D" w:rsidRPr="001F772D" w:rsidRDefault="001F772D" w:rsidP="001F772D">
                      <w:pPr>
                        <w:pStyle w:val="ListBullet"/>
                        <w:spacing w:after="80"/>
                        <w:rPr>
                          <w:sz w:val="24"/>
                          <w:szCs w:val="24"/>
                        </w:rPr>
                      </w:pPr>
                      <w:r w:rsidRPr="001F772D">
                        <w:rPr>
                          <w:sz w:val="24"/>
                          <w:szCs w:val="24"/>
                        </w:rPr>
                        <w:t>Have never heard of the CPT</w:t>
                      </w:r>
                    </w:p>
                    <w:p w14:paraId="7BC2A329" w14:textId="77777777" w:rsidR="001F772D" w:rsidRPr="001F772D" w:rsidRDefault="001F772D" w:rsidP="001F772D">
                      <w:pPr>
                        <w:pStyle w:val="ListBullet"/>
                        <w:spacing w:after="80"/>
                        <w:rPr>
                          <w:sz w:val="24"/>
                          <w:szCs w:val="24"/>
                        </w:rPr>
                      </w:pPr>
                      <w:r w:rsidRPr="001F772D">
                        <w:rPr>
                          <w:sz w:val="24"/>
                          <w:szCs w:val="24"/>
                        </w:rPr>
                        <w:t>Don’t know what it does</w:t>
                      </w:r>
                    </w:p>
                    <w:p w14:paraId="74FA54C0" w14:textId="23874BAC" w:rsidR="001F772D" w:rsidRPr="00D318B5" w:rsidRDefault="001F772D" w:rsidP="001F772D">
                      <w:pPr>
                        <w:pStyle w:val="ListBullet"/>
                        <w:spacing w:after="80"/>
                        <w:rPr>
                          <w:sz w:val="24"/>
                          <w:szCs w:val="24"/>
                        </w:rPr>
                      </w:pPr>
                      <w:r w:rsidRPr="00D318B5">
                        <w:rPr>
                          <w:sz w:val="24"/>
                          <w:szCs w:val="24"/>
                        </w:rPr>
                        <w:t>Don’t know</w:t>
                      </w:r>
                      <w:r w:rsidR="0025566B" w:rsidRPr="00D318B5">
                        <w:rPr>
                          <w:sz w:val="24"/>
                          <w:szCs w:val="24"/>
                        </w:rPr>
                        <w:t xml:space="preserve"> if</w:t>
                      </w:r>
                      <w:r w:rsidRPr="00D318B5">
                        <w:rPr>
                          <w:sz w:val="24"/>
                          <w:szCs w:val="24"/>
                        </w:rPr>
                        <w:t xml:space="preserve"> it is okay to talk to them</w:t>
                      </w:r>
                    </w:p>
                    <w:p w14:paraId="42924981" w14:textId="77777777" w:rsidR="001F772D" w:rsidRPr="00D318B5" w:rsidRDefault="001F772D" w:rsidP="001F772D">
                      <w:pPr>
                        <w:spacing w:after="120"/>
                        <w:rPr>
                          <w:sz w:val="24"/>
                          <w:szCs w:val="24"/>
                        </w:rPr>
                      </w:pPr>
                      <w:r w:rsidRPr="00D318B5">
                        <w:rPr>
                          <w:sz w:val="24"/>
                          <w:szCs w:val="24"/>
                        </w:rPr>
                        <w:t>When people learn more, they feel:</w:t>
                      </w:r>
                    </w:p>
                    <w:p w14:paraId="011AA82B" w14:textId="5919DFA0" w:rsidR="001F772D" w:rsidRPr="001F772D" w:rsidRDefault="001F772D" w:rsidP="00B52309">
                      <w:pPr>
                        <w:pStyle w:val="ListBullet"/>
                        <w:numPr>
                          <w:ilvl w:val="0"/>
                          <w:numId w:val="0"/>
                        </w:numPr>
                        <w:spacing w:after="80"/>
                        <w:ind w:left="360" w:hanging="360"/>
                        <w:rPr>
                          <w:sz w:val="24"/>
                          <w:szCs w:val="24"/>
                        </w:rPr>
                      </w:pPr>
                      <w:r w:rsidRPr="00D318B5">
                        <w:rPr>
                          <w:sz w:val="24"/>
                          <w:szCs w:val="24"/>
                        </w:rPr>
                        <w:t>👍</w:t>
                      </w:r>
                      <w:r w:rsidR="00A12F90" w:rsidRPr="00D318B5">
                        <w:rPr>
                          <w:sz w:val="24"/>
                          <w:szCs w:val="24"/>
                        </w:rPr>
                        <w:t xml:space="preserve"> </w:t>
                      </w:r>
                      <w:r w:rsidR="00867259" w:rsidRPr="00D318B5">
                        <w:rPr>
                          <w:sz w:val="24"/>
                          <w:szCs w:val="24"/>
                        </w:rPr>
                        <w:t>Better</w:t>
                      </w:r>
                      <w:r w:rsidR="00A12F90" w:rsidRPr="00D318B5">
                        <w:rPr>
                          <w:sz w:val="24"/>
                          <w:szCs w:val="24"/>
                        </w:rPr>
                        <w:t xml:space="preserve"> informed about</w:t>
                      </w:r>
                      <w:r w:rsidRPr="00D318B5">
                        <w:rPr>
                          <w:sz w:val="24"/>
                          <w:szCs w:val="24"/>
                        </w:rPr>
                        <w:t xml:space="preserve"> the CPT</w:t>
                      </w:r>
                    </w:p>
                    <w:p w14:paraId="76B225FA" w14:textId="337D082E" w:rsidR="001F772D" w:rsidRPr="001F772D" w:rsidRDefault="001F772D" w:rsidP="00B52309">
                      <w:pPr>
                        <w:pStyle w:val="ListBullet"/>
                        <w:numPr>
                          <w:ilvl w:val="0"/>
                          <w:numId w:val="0"/>
                        </w:numPr>
                        <w:spacing w:after="80"/>
                        <w:ind w:left="360" w:hanging="360"/>
                        <w:rPr>
                          <w:sz w:val="24"/>
                          <w:szCs w:val="24"/>
                        </w:rPr>
                      </w:pPr>
                      <w:r w:rsidRPr="001F772D">
                        <w:rPr>
                          <w:sz w:val="24"/>
                          <w:szCs w:val="24"/>
                        </w:rPr>
                        <w:t>👍</w:t>
                      </w:r>
                      <w:r w:rsidR="0025566B">
                        <w:rPr>
                          <w:sz w:val="24"/>
                          <w:szCs w:val="24"/>
                        </w:rPr>
                        <w:t xml:space="preserve"> </w:t>
                      </w:r>
                      <w:r w:rsidRPr="001F772D">
                        <w:rPr>
                          <w:sz w:val="24"/>
                          <w:szCs w:val="24"/>
                        </w:rPr>
                        <w:t>Glad that someone checks on prison conditions</w:t>
                      </w:r>
                    </w:p>
                    <w:p w14:paraId="051C053F" w14:textId="1251376E" w:rsidR="001F772D" w:rsidRDefault="001F772D"/>
                  </w:txbxContent>
                </v:textbox>
                <w10:wrap type="square"/>
              </v:shape>
            </w:pict>
          </mc:Fallback>
        </mc:AlternateContent>
      </w:r>
      <w:r w:rsidR="00025560">
        <w:rPr>
          <w:noProof/>
        </w:rPr>
        <mc:AlternateContent>
          <mc:Choice Requires="wps">
            <w:drawing>
              <wp:anchor distT="45720" distB="45720" distL="114300" distR="114300" simplePos="0" relativeHeight="251651072" behindDoc="0" locked="0" layoutInCell="1" allowOverlap="1" wp14:anchorId="0E82601C" wp14:editId="4227718E">
                <wp:simplePos x="0" y="0"/>
                <wp:positionH relativeFrom="column">
                  <wp:posOffset>2961005</wp:posOffset>
                </wp:positionH>
                <wp:positionV relativeFrom="paragraph">
                  <wp:posOffset>0</wp:posOffset>
                </wp:positionV>
                <wp:extent cx="3170555" cy="2966085"/>
                <wp:effectExtent l="0" t="0" r="0" b="5715"/>
                <wp:wrapSquare wrapText="bothSides"/>
                <wp:docPr id="16980108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0555" cy="2966085"/>
                        </a:xfrm>
                        <a:prstGeom prst="rect">
                          <a:avLst/>
                        </a:prstGeom>
                        <a:solidFill>
                          <a:srgbClr val="FFFFFF"/>
                        </a:solidFill>
                        <a:ln w="9525">
                          <a:noFill/>
                          <a:miter lim="800000"/>
                          <a:headEnd/>
                          <a:tailEnd/>
                        </a:ln>
                      </wps:spPr>
                      <wps:txbx>
                        <w:txbxContent>
                          <w:p w14:paraId="2536C9C4" w14:textId="77777777" w:rsidR="001F772D" w:rsidRDefault="001F772D" w:rsidP="001F772D">
                            <w:pPr>
                              <w:pStyle w:val="Heading2"/>
                              <w:rPr>
                                <w:sz w:val="28"/>
                                <w:szCs w:val="28"/>
                              </w:rPr>
                            </w:pPr>
                            <w:r w:rsidRPr="001F772D">
                              <w:rPr>
                                <w:sz w:val="28"/>
                                <w:szCs w:val="28"/>
                              </w:rPr>
                              <w:t>📝 After the Visit</w:t>
                            </w:r>
                          </w:p>
                          <w:p w14:paraId="6292FECA" w14:textId="77777777" w:rsidR="00025560" w:rsidRPr="00025560" w:rsidRDefault="00025560" w:rsidP="00025560"/>
                          <w:p w14:paraId="41E7197A" w14:textId="77777777" w:rsidR="001F772D" w:rsidRPr="001F772D" w:rsidRDefault="001F772D" w:rsidP="001F772D">
                            <w:pPr>
                              <w:spacing w:after="120"/>
                              <w:rPr>
                                <w:sz w:val="24"/>
                                <w:szCs w:val="24"/>
                              </w:rPr>
                            </w:pPr>
                            <w:r w:rsidRPr="001F772D">
                              <w:rPr>
                                <w:sz w:val="24"/>
                                <w:szCs w:val="24"/>
                              </w:rPr>
                              <w:t>The CPT will:</w:t>
                            </w:r>
                          </w:p>
                          <w:p w14:paraId="59C93CC7" w14:textId="0D7FAB59" w:rsidR="001F772D" w:rsidRPr="001F772D" w:rsidRDefault="001F772D" w:rsidP="001F772D">
                            <w:pPr>
                              <w:pStyle w:val="ListBullet"/>
                              <w:spacing w:after="80"/>
                              <w:rPr>
                                <w:sz w:val="24"/>
                                <w:szCs w:val="24"/>
                              </w:rPr>
                            </w:pPr>
                            <w:r w:rsidRPr="001F772D">
                              <w:rPr>
                                <w:sz w:val="24"/>
                                <w:szCs w:val="24"/>
                              </w:rPr>
                              <w:t>Write a report (no names are used)</w:t>
                            </w:r>
                          </w:p>
                          <w:p w14:paraId="182D87DF" w14:textId="070EB050" w:rsidR="001F772D" w:rsidRPr="001F772D" w:rsidRDefault="001F772D" w:rsidP="001F772D">
                            <w:pPr>
                              <w:pStyle w:val="ListBullet"/>
                              <w:spacing w:after="80"/>
                              <w:rPr>
                                <w:sz w:val="24"/>
                                <w:szCs w:val="24"/>
                              </w:rPr>
                            </w:pPr>
                            <w:r w:rsidRPr="001F772D">
                              <w:rPr>
                                <w:sz w:val="24"/>
                                <w:szCs w:val="24"/>
                              </w:rPr>
                              <w:t>Share the report with the government</w:t>
                            </w:r>
                          </w:p>
                          <w:p w14:paraId="25C226DE" w14:textId="173C1A98" w:rsidR="001F772D" w:rsidRPr="001F772D" w:rsidRDefault="001F772D" w:rsidP="001F772D">
                            <w:pPr>
                              <w:pStyle w:val="ListBullet"/>
                              <w:spacing w:after="80"/>
                              <w:rPr>
                                <w:sz w:val="24"/>
                                <w:szCs w:val="24"/>
                              </w:rPr>
                            </w:pPr>
                            <w:r w:rsidRPr="001F772D">
                              <w:rPr>
                                <w:sz w:val="24"/>
                                <w:szCs w:val="24"/>
                              </w:rPr>
                              <w:t>The government writes back with a plan to fix problems</w:t>
                            </w:r>
                          </w:p>
                          <w:p w14:paraId="2459D69C" w14:textId="77777777" w:rsidR="001F772D" w:rsidRPr="001F772D" w:rsidRDefault="001F772D" w:rsidP="001F772D">
                            <w:pPr>
                              <w:spacing w:after="120"/>
                              <w:rPr>
                                <w:sz w:val="24"/>
                                <w:szCs w:val="24"/>
                              </w:rPr>
                            </w:pPr>
                            <w:r w:rsidRPr="001F772D">
                              <w:rPr>
                                <w:sz w:val="24"/>
                                <w:szCs w:val="24"/>
                              </w:rPr>
                              <w:t>📣 Sometimes the CPT writes a Public Statement if things are really bad.</w:t>
                            </w:r>
                          </w:p>
                          <w:p w14:paraId="258AEED9" w14:textId="77777777" w:rsidR="001F772D" w:rsidRPr="001F772D" w:rsidRDefault="001F772D" w:rsidP="001F772D">
                            <w:pPr>
                              <w:spacing w:after="120"/>
                              <w:rPr>
                                <w:sz w:val="24"/>
                                <w:szCs w:val="24"/>
                              </w:rPr>
                            </w:pPr>
                            <w:r w:rsidRPr="001F772D">
                              <w:rPr>
                                <w:sz w:val="24"/>
                                <w:szCs w:val="24"/>
                              </w:rPr>
                              <w:t>📘 The CPT also makes yearly reports about prisons across Europe.</w:t>
                            </w:r>
                          </w:p>
                          <w:p w14:paraId="2B67D60B" w14:textId="59081876" w:rsidR="001F772D" w:rsidRDefault="001F772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82601C" id="_x0000_s1033" type="#_x0000_t202" style="position:absolute;margin-left:233.15pt;margin-top:0;width:249.65pt;height:233.55pt;z-index:2516510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" stroked="f">
                <v:textbox>
                  <w:txbxContent>
                    <w:p w14:paraId="2536C9C4" w14:textId="77777777" w:rsidR="001F772D" w:rsidRDefault="001F772D" w:rsidP="001F772D">
                      <w:pPr>
                        <w:pStyle w:val="Heading2"/>
                        <w:rPr>
                          <w:sz w:val="28"/>
                          <w:szCs w:val="28"/>
                        </w:rPr>
                      </w:pPr>
                      <w:r w:rsidRPr="001F772D">
                        <w:rPr>
                          <w:sz w:val="28"/>
                          <w:szCs w:val="28"/>
                        </w:rPr>
                        <w:t>📝 After the Visit</w:t>
                      </w:r>
                    </w:p>
                    <w:p w14:paraId="6292FECA" w14:textId="77777777" w:rsidR="00025560" w:rsidRPr="00025560" w:rsidRDefault="00025560" w:rsidP="00025560"/>
                    <w:p w14:paraId="41E7197A" w14:textId="77777777" w:rsidR="001F772D" w:rsidRPr="001F772D" w:rsidRDefault="001F772D" w:rsidP="001F772D">
                      <w:pPr>
                        <w:spacing w:after="120"/>
                        <w:rPr>
                          <w:sz w:val="24"/>
                          <w:szCs w:val="24"/>
                        </w:rPr>
                      </w:pPr>
                      <w:r w:rsidRPr="001F772D">
                        <w:rPr>
                          <w:sz w:val="24"/>
                          <w:szCs w:val="24"/>
                        </w:rPr>
                        <w:t>The CPT will:</w:t>
                      </w:r>
                    </w:p>
                    <w:p w14:paraId="59C93CC7" w14:textId="0D7FAB59" w:rsidR="001F772D" w:rsidRPr="001F772D" w:rsidRDefault="001F772D" w:rsidP="001F772D">
                      <w:pPr>
                        <w:pStyle w:val="ListBullet"/>
                        <w:spacing w:after="80"/>
                        <w:rPr>
                          <w:sz w:val="24"/>
                          <w:szCs w:val="24"/>
                        </w:rPr>
                      </w:pPr>
                      <w:r w:rsidRPr="001F772D">
                        <w:rPr>
                          <w:sz w:val="24"/>
                          <w:szCs w:val="24"/>
                        </w:rPr>
                        <w:t>Write a report (no names are used)</w:t>
                      </w:r>
                    </w:p>
                    <w:p w14:paraId="182D87DF" w14:textId="070EB050" w:rsidR="001F772D" w:rsidRPr="001F772D" w:rsidRDefault="001F772D" w:rsidP="001F772D">
                      <w:pPr>
                        <w:pStyle w:val="ListBullet"/>
                        <w:spacing w:after="80"/>
                        <w:rPr>
                          <w:sz w:val="24"/>
                          <w:szCs w:val="24"/>
                        </w:rPr>
                      </w:pPr>
                      <w:r w:rsidRPr="001F772D">
                        <w:rPr>
                          <w:sz w:val="24"/>
                          <w:szCs w:val="24"/>
                        </w:rPr>
                        <w:t>Share the report with the government</w:t>
                      </w:r>
                    </w:p>
                    <w:p w14:paraId="25C226DE" w14:textId="173C1A98" w:rsidR="001F772D" w:rsidRPr="001F772D" w:rsidRDefault="001F772D" w:rsidP="001F772D">
                      <w:pPr>
                        <w:pStyle w:val="ListBullet"/>
                        <w:spacing w:after="80"/>
                        <w:rPr>
                          <w:sz w:val="24"/>
                          <w:szCs w:val="24"/>
                        </w:rPr>
                      </w:pPr>
                      <w:r w:rsidRPr="001F772D">
                        <w:rPr>
                          <w:sz w:val="24"/>
                          <w:szCs w:val="24"/>
                        </w:rPr>
                        <w:t>The government writes back with a plan to fix problems</w:t>
                      </w:r>
                    </w:p>
                    <w:p w14:paraId="2459D69C" w14:textId="77777777" w:rsidR="001F772D" w:rsidRPr="001F772D" w:rsidRDefault="001F772D" w:rsidP="001F772D">
                      <w:pPr>
                        <w:spacing w:after="120"/>
                        <w:rPr>
                          <w:sz w:val="24"/>
                          <w:szCs w:val="24"/>
                        </w:rPr>
                      </w:pPr>
                      <w:r w:rsidRPr="001F772D">
                        <w:rPr>
                          <w:sz w:val="24"/>
                          <w:szCs w:val="24"/>
                        </w:rPr>
                        <w:t>📣 Sometimes the CPT writes a Public Statement if things are really bad.</w:t>
                      </w:r>
                    </w:p>
                    <w:p w14:paraId="258AEED9" w14:textId="77777777" w:rsidR="001F772D" w:rsidRPr="001F772D" w:rsidRDefault="001F772D" w:rsidP="001F772D">
                      <w:pPr>
                        <w:spacing w:after="120"/>
                        <w:rPr>
                          <w:sz w:val="24"/>
                          <w:szCs w:val="24"/>
                        </w:rPr>
                      </w:pPr>
                      <w:r w:rsidRPr="001F772D">
                        <w:rPr>
                          <w:sz w:val="24"/>
                          <w:szCs w:val="24"/>
                        </w:rPr>
                        <w:t>📘 The CPT also makes yearly reports about prisons across Europe.</w:t>
                      </w:r>
                    </w:p>
                    <w:p w14:paraId="2B67D60B" w14:textId="59081876" w:rsidR="001F772D" w:rsidRDefault="001F772D"/>
                  </w:txbxContent>
                </v:textbox>
                <w10:wrap type="square"/>
              </v:shape>
            </w:pict>
          </mc:Fallback>
        </mc:AlternateContent>
      </w:r>
    </w:p>
    <w:p w14:paraId="562ACB1B" w14:textId="227B0518" w:rsidR="00CA6327" w:rsidRPr="001F772D" w:rsidRDefault="00AA4BB5" w:rsidP="00061DF6">
      <w:pPr>
        <w:spacing w:after="120"/>
        <w:jc w:val="center"/>
        <w:rPr>
          <w:sz w:val="24"/>
          <w:szCs w:val="24"/>
        </w:rPr>
      </w:pPr>
      <w:r w:rsidRPr="001F772D">
        <w:rPr>
          <w:sz w:val="24"/>
          <w:szCs w:val="24"/>
        </w:rPr>
        <w:t>Created by researchers from the POIRE Project at Trinity College Dublin</w:t>
      </w:r>
      <w:r w:rsidR="00C95758">
        <w:rPr>
          <w:sz w:val="24"/>
          <w:szCs w:val="24"/>
        </w:rPr>
        <w:t>, Ireland.</w:t>
      </w:r>
    </w:p>
    <w:p w14:paraId="1CAAA046" w14:textId="36BA1767" w:rsidR="00AA4BB5" w:rsidRDefault="00AA4BB5" w:rsidP="001F772D">
      <w:pPr>
        <w:spacing w:after="120"/>
        <w:jc w:val="center"/>
        <w:rPr>
          <w:sz w:val="24"/>
          <w:szCs w:val="24"/>
        </w:rPr>
      </w:pPr>
      <w:r w:rsidRPr="001F772D">
        <w:rPr>
          <w:sz w:val="24"/>
          <w:szCs w:val="24"/>
        </w:rPr>
        <w:t>They are independent from the CPT and from prison staff.</w:t>
      </w:r>
    </w:p>
    <w:p w14:paraId="2A71B0C4" w14:textId="77777777" w:rsidR="0025566B" w:rsidRDefault="0025566B" w:rsidP="001F772D">
      <w:pPr>
        <w:spacing w:after="120"/>
        <w:jc w:val="center"/>
        <w:rPr>
          <w:sz w:val="24"/>
          <w:szCs w:val="24"/>
        </w:rPr>
      </w:pPr>
    </w:p>
    <w:p w14:paraId="57ECCB41" w14:textId="36EB7C6F" w:rsidR="0025566B" w:rsidRPr="0025566B" w:rsidRDefault="0025566B" w:rsidP="001F772D">
      <w:pPr>
        <w:spacing w:after="120"/>
        <w:jc w:val="center"/>
        <w:rPr>
          <w:sz w:val="18"/>
          <w:szCs w:val="18"/>
        </w:rPr>
      </w:pPr>
      <w:r w:rsidRPr="00D318B5">
        <w:rPr>
          <w:sz w:val="18"/>
          <w:szCs w:val="18"/>
        </w:rPr>
        <w:t xml:space="preserve">The POIRE project has received funding under the European Research Council (ERC) under the European Union's Horizon 2020 research and innovation </w:t>
      </w:r>
      <w:proofErr w:type="spellStart"/>
      <w:r w:rsidRPr="00D318B5">
        <w:rPr>
          <w:sz w:val="18"/>
          <w:szCs w:val="18"/>
        </w:rPr>
        <w:t>programme</w:t>
      </w:r>
      <w:proofErr w:type="spellEnd"/>
      <w:r w:rsidRPr="00D318B5">
        <w:rPr>
          <w:sz w:val="18"/>
          <w:szCs w:val="18"/>
        </w:rPr>
        <w:t xml:space="preserve"> under grant agreement No 101069413.</w:t>
      </w:r>
    </w:p>
    <w:sectPr w:rsidR="0025566B" w:rsidRPr="0025566B" w:rsidSect="00034616">
      <w:headerReference w:type="default"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0D4850" w14:textId="77777777" w:rsidR="00061DF6" w:rsidRDefault="00061DF6" w:rsidP="00061DF6">
      <w:pPr>
        <w:spacing w:after="0" w:line="240" w:lineRule="auto"/>
      </w:pPr>
      <w:r>
        <w:separator/>
      </w:r>
    </w:p>
  </w:endnote>
  <w:endnote w:type="continuationSeparator" w:id="0">
    <w:p w14:paraId="320D6EF6" w14:textId="77777777" w:rsidR="00061DF6" w:rsidRDefault="00061DF6" w:rsidP="00061D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Segoe UI Emoji">
    <w:panose1 w:val="020B0502040204020203"/>
    <w:charset w:val="00"/>
    <w:family w:val="swiss"/>
    <w:pitch w:val="variable"/>
    <w:sig w:usb0="00000003" w:usb1="02000000" w:usb2="08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4205364"/>
      <w:docPartObj>
        <w:docPartGallery w:val="Page Numbers (Bottom of Page)"/>
        <w:docPartUnique/>
      </w:docPartObj>
    </w:sdtPr>
    <w:sdtEndPr>
      <w:rPr>
        <w:noProof/>
      </w:rPr>
    </w:sdtEndPr>
    <w:sdtContent>
      <w:p w14:paraId="4DDBD93D" w14:textId="6F1901F4" w:rsidR="00061DF6" w:rsidRDefault="00061DF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BD75536" w14:textId="77777777" w:rsidR="00061DF6" w:rsidRDefault="00061D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7954B7" w14:textId="77777777" w:rsidR="00061DF6" w:rsidRDefault="00061DF6" w:rsidP="00061DF6">
      <w:pPr>
        <w:spacing w:after="0" w:line="240" w:lineRule="auto"/>
      </w:pPr>
      <w:r>
        <w:separator/>
      </w:r>
    </w:p>
  </w:footnote>
  <w:footnote w:type="continuationSeparator" w:id="0">
    <w:p w14:paraId="7C05A61C" w14:textId="77777777" w:rsidR="00061DF6" w:rsidRDefault="00061DF6" w:rsidP="00061D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CB1BEF" w14:textId="1001A17F" w:rsidR="0025566B" w:rsidRPr="0025566B" w:rsidRDefault="0025566B">
    <w:pPr>
      <w:pStyle w:val="Header"/>
      <w:rPr>
        <w:lang w:val="en-IE"/>
      </w:rPr>
    </w:pPr>
    <w:r w:rsidRPr="009566C3">
      <w:rPr>
        <w:rFonts w:ascii="Times New Roman" w:eastAsia="Times New Roman" w:hAnsi="Times New Roman" w:cs="Times New Roman"/>
        <w:noProof/>
        <w:sz w:val="24"/>
        <w:szCs w:val="24"/>
        <w:lang w:val="en-IE" w:eastAsia="en-IE"/>
      </w:rPr>
      <w:drawing>
        <wp:inline distT="0" distB="0" distL="0" distR="0" wp14:anchorId="299D43A1" wp14:editId="3DE1D357">
          <wp:extent cx="2105025" cy="556102"/>
          <wp:effectExtent l="0" t="0" r="0" b="0"/>
          <wp:docPr id="1" name="Picture 1" descr="A black and white sign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ack and white sign with blue text&#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58645" cy="570267"/>
                  </a:xfrm>
                  <a:prstGeom prst="rect">
                    <a:avLst/>
                  </a:prstGeom>
                </pic:spPr>
              </pic:pic>
            </a:graphicData>
          </a:graphic>
        </wp:inline>
      </w:drawing>
    </w:r>
    <w:r>
      <w:rPr>
        <w:rFonts w:ascii="Calibri Light" w:eastAsia="Times New Roman" w:hAnsi="Calibri Light" w:cs="Calibri Light"/>
        <w:noProof/>
        <w:sz w:val="24"/>
        <w:szCs w:val="24"/>
        <w:lang w:val="en-IE"/>
      </w:rPr>
      <w:tab/>
    </w:r>
    <w:r>
      <w:rPr>
        <w:rFonts w:ascii="Calibri Light" w:eastAsia="Times New Roman" w:hAnsi="Calibri Light" w:cs="Calibri Light"/>
        <w:noProof/>
        <w:sz w:val="24"/>
        <w:szCs w:val="24"/>
        <w:lang w:val="en-IE"/>
      </w:rPr>
      <w:tab/>
    </w:r>
    <w:r w:rsidRPr="009566C3">
      <w:rPr>
        <w:rFonts w:ascii="Calibri Light" w:eastAsia="Times New Roman" w:hAnsi="Calibri Light" w:cs="Calibri Light"/>
        <w:noProof/>
        <w:sz w:val="24"/>
        <w:szCs w:val="24"/>
      </w:rPr>
      <w:drawing>
        <wp:inline distT="0" distB="0" distL="0" distR="0" wp14:anchorId="0E250CAF" wp14:editId="4DCE81F5">
          <wp:extent cx="902511" cy="609600"/>
          <wp:effectExtent l="0" t="0" r="0" b="0"/>
          <wp:docPr id="1598955462" name="Picture 1" descr="A blue flag with yellow stars and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8955462" name="Picture 1" descr="A blue flag with yellow stars and a 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6437" cy="62576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199843C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7D2C6422"/>
    <w:multiLevelType w:val="hybridMultilevel"/>
    <w:tmpl w:val="0EEE0EE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838378525">
    <w:abstractNumId w:val="8"/>
  </w:num>
  <w:num w:numId="2" w16cid:durableId="1645623825">
    <w:abstractNumId w:val="6"/>
  </w:num>
  <w:num w:numId="3" w16cid:durableId="843278415">
    <w:abstractNumId w:val="5"/>
  </w:num>
  <w:num w:numId="4" w16cid:durableId="222563202">
    <w:abstractNumId w:val="4"/>
  </w:num>
  <w:num w:numId="5" w16cid:durableId="198591682">
    <w:abstractNumId w:val="7"/>
  </w:num>
  <w:num w:numId="6" w16cid:durableId="24529699">
    <w:abstractNumId w:val="3"/>
  </w:num>
  <w:num w:numId="7" w16cid:durableId="1033534035">
    <w:abstractNumId w:val="2"/>
  </w:num>
  <w:num w:numId="8" w16cid:durableId="1960985217">
    <w:abstractNumId w:val="1"/>
  </w:num>
  <w:num w:numId="9" w16cid:durableId="1742561456">
    <w:abstractNumId w:val="0"/>
  </w:num>
  <w:num w:numId="10" w16cid:durableId="14515577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25560"/>
    <w:rsid w:val="00030EF4"/>
    <w:rsid w:val="00034616"/>
    <w:rsid w:val="0006063C"/>
    <w:rsid w:val="0006103E"/>
    <w:rsid w:val="00061DF6"/>
    <w:rsid w:val="000C37B9"/>
    <w:rsid w:val="0015074B"/>
    <w:rsid w:val="00156922"/>
    <w:rsid w:val="001F6B4B"/>
    <w:rsid w:val="001F772D"/>
    <w:rsid w:val="0025566B"/>
    <w:rsid w:val="0029639D"/>
    <w:rsid w:val="002E55D6"/>
    <w:rsid w:val="00326F90"/>
    <w:rsid w:val="0034632D"/>
    <w:rsid w:val="003C6F6A"/>
    <w:rsid w:val="00447B3E"/>
    <w:rsid w:val="00526C04"/>
    <w:rsid w:val="00531893"/>
    <w:rsid w:val="00670340"/>
    <w:rsid w:val="006A2887"/>
    <w:rsid w:val="00802C68"/>
    <w:rsid w:val="00867259"/>
    <w:rsid w:val="0094026E"/>
    <w:rsid w:val="009959E0"/>
    <w:rsid w:val="00A12F90"/>
    <w:rsid w:val="00A70401"/>
    <w:rsid w:val="00AA1D8D"/>
    <w:rsid w:val="00AA4BB5"/>
    <w:rsid w:val="00B47730"/>
    <w:rsid w:val="00B52309"/>
    <w:rsid w:val="00B94143"/>
    <w:rsid w:val="00C95758"/>
    <w:rsid w:val="00CA6327"/>
    <w:rsid w:val="00CB0664"/>
    <w:rsid w:val="00D318B5"/>
    <w:rsid w:val="00D85718"/>
    <w:rsid w:val="00E444F6"/>
    <w:rsid w:val="00E55AED"/>
    <w:rsid w:val="00FC693F"/>
    <w:rsid w:val="00FC7D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37942D"/>
  <w14:defaultImageDpi w14:val="300"/>
  <w15:docId w15:val="{5714CEA2-89E9-46FA-B796-7F3A4EB92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rFonts w:ascii="Arial" w:hAnsi="Arial"/>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DefaultParagraphFont"/>
    <w:uiPriority w:val="99"/>
    <w:unhideWhenUsed/>
    <w:rsid w:val="0025566B"/>
    <w:rPr>
      <w:color w:val="0000FF" w:themeColor="hyperlink"/>
      <w:u w:val="single"/>
    </w:rPr>
  </w:style>
  <w:style w:type="character" w:styleId="UnresolvedMention">
    <w:name w:val="Unresolved Mention"/>
    <w:basedOn w:val="DefaultParagraphFont"/>
    <w:uiPriority w:val="99"/>
    <w:semiHidden/>
    <w:unhideWhenUsed/>
    <w:rsid w:val="002556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C62A7AADF3678449589386B801AE955" ma:contentTypeVersion="4" ma:contentTypeDescription="Create a new document." ma:contentTypeScope="" ma:versionID="e19b18ab3d2149f0b5e1784716c2c419">
  <xsd:schema xmlns:xsd="http://www.w3.org/2001/XMLSchema" xmlns:xs="http://www.w3.org/2001/XMLSchema" xmlns:p="http://schemas.microsoft.com/office/2006/metadata/properties" xmlns:ns2="2261055b-8e84-4b7a-856b-9880387a833c" targetNamespace="http://schemas.microsoft.com/office/2006/metadata/properties" ma:root="true" ma:fieldsID="9e4d6999fd4d290088813903a7da7a2d" ns2:_="">
    <xsd:import namespace="2261055b-8e84-4b7a-856b-9880387a833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61055b-8e84-4b7a-856b-9880387a83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57D869C6-15BC-4DD5-B8BE-CFB11BD4128E}"/>
</file>

<file path=customXml/itemProps3.xml><?xml version="1.0" encoding="utf-8"?>
<ds:datastoreItem xmlns:ds="http://schemas.openxmlformats.org/officeDocument/2006/customXml" ds:itemID="{E2E6702B-85BE-45E5-B4C3-5DF6EDBE2B46}"/>
</file>

<file path=customXml/itemProps4.xml><?xml version="1.0" encoding="utf-8"?>
<ds:datastoreItem xmlns:ds="http://schemas.openxmlformats.org/officeDocument/2006/customXml" ds:itemID="{0A862B49-60ED-4AE2-BD23-187CA8CEB870}"/>
</file>

<file path=docProps/app.xml><?xml version="1.0" encoding="utf-8"?>
<Properties xmlns="http://schemas.openxmlformats.org/officeDocument/2006/extended-properties" xmlns:vt="http://schemas.openxmlformats.org/officeDocument/2006/docPropsVTypes">
  <Template>Normal</Template>
  <TotalTime>0</TotalTime>
  <Pages>2</Pages>
  <Words>60</Words>
  <Characters>348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niamh wade</cp:lastModifiedBy>
  <cp:revision>2</cp:revision>
  <cp:lastPrinted>2025-05-28T13:09:00Z</cp:lastPrinted>
  <dcterms:created xsi:type="dcterms:W3CDTF">2025-06-18T06:27:00Z</dcterms:created>
  <dcterms:modified xsi:type="dcterms:W3CDTF">2025-06-18T06:27:00Z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0x0101004C62A7AADF3678449589386B801AE955</vt:lpwstr>
  </property>
</Properties>
</file>